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EB2" w:rsidRDefault="005D4AC4" w:rsidP="00DA2EB2">
      <w:pPr>
        <w:rPr>
          <w:lang w:eastAsia="en-US"/>
        </w:rPr>
      </w:pPr>
      <w:r>
        <w:rPr>
          <w:rFonts w:ascii="Verdana" w:hAnsi="Verdana"/>
          <w:noProof/>
          <w:sz w:val="14"/>
          <w:szCs w:val="14"/>
        </w:rPr>
        <w:drawing>
          <wp:inline distT="0" distB="0" distL="0" distR="0">
            <wp:extent cx="1823085" cy="499745"/>
            <wp:effectExtent l="0" t="0" r="571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bookmarkStart w:id="0" w:name="_GoBack"/>
      <w:bookmarkEnd w:id="0"/>
      <w:r>
        <w:rPr>
          <w:lang w:eastAsia="en-US"/>
        </w:rPr>
        <w:tab/>
      </w:r>
      <w:r>
        <w:rPr>
          <w:lang w:eastAsia="en-US"/>
        </w:rPr>
        <w:tab/>
      </w:r>
      <w:r w:rsidRPr="009232A3">
        <w:rPr>
          <w:noProof/>
        </w:rPr>
        <w:drawing>
          <wp:inline distT="0" distB="0" distL="0" distR="0">
            <wp:extent cx="1209675" cy="495300"/>
            <wp:effectExtent l="0" t="0" r="9525" b="0"/>
            <wp:docPr id="5" name="Immagine 5" descr="ras_orizz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ras_orizz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AA1" w:rsidRDefault="00827AA1" w:rsidP="005D4AC4">
      <w:pPr>
        <w:jc w:val="right"/>
        <w:rPr>
          <w:rFonts w:ascii="Arial" w:hAnsi="Arial" w:cs="Arial"/>
          <w:sz w:val="16"/>
          <w:szCs w:val="16"/>
          <w:lang w:eastAsia="en-US"/>
        </w:rPr>
      </w:pPr>
    </w:p>
    <w:p w:rsidR="005D4AC4" w:rsidRPr="005D4AC4" w:rsidRDefault="007F0A6B" w:rsidP="005D4AC4">
      <w:pPr>
        <w:jc w:val="right"/>
        <w:rPr>
          <w:rFonts w:ascii="Arial" w:hAnsi="Arial" w:cs="Arial"/>
          <w:sz w:val="16"/>
          <w:szCs w:val="16"/>
          <w:lang w:eastAsia="en-US"/>
        </w:rPr>
      </w:pPr>
      <w:r>
        <w:rPr>
          <w:rFonts w:ascii="Arial" w:hAnsi="Arial" w:cs="Arial"/>
          <w:sz w:val="16"/>
          <w:szCs w:val="16"/>
          <w:lang w:eastAsia="en-US"/>
        </w:rPr>
        <w:t>Allegato B</w:t>
      </w:r>
    </w:p>
    <w:p w:rsidR="00827AA1" w:rsidRDefault="00827AA1" w:rsidP="00076360">
      <w:pPr>
        <w:pStyle w:val="Default"/>
        <w:jc w:val="both"/>
        <w:rPr>
          <w:rFonts w:ascii="Verdana" w:hAnsi="Verdana"/>
          <w:b/>
          <w:sz w:val="20"/>
          <w:szCs w:val="20"/>
        </w:rPr>
      </w:pPr>
    </w:p>
    <w:p w:rsidR="0003758D" w:rsidRDefault="0003758D" w:rsidP="00076360">
      <w:pPr>
        <w:pStyle w:val="Default"/>
        <w:jc w:val="both"/>
        <w:rPr>
          <w:rFonts w:ascii="Verdana" w:hAnsi="Verdana"/>
          <w:b/>
          <w:sz w:val="20"/>
          <w:szCs w:val="20"/>
        </w:rPr>
      </w:pPr>
    </w:p>
    <w:p w:rsidR="00827AA1" w:rsidRPr="00C165B3" w:rsidRDefault="00B830DB" w:rsidP="00076360">
      <w:pPr>
        <w:pStyle w:val="Default"/>
        <w:jc w:val="both"/>
        <w:rPr>
          <w:rFonts w:ascii="Verdana" w:hAnsi="Verdana"/>
          <w:b/>
          <w:sz w:val="20"/>
          <w:szCs w:val="20"/>
        </w:rPr>
      </w:pPr>
      <w:r w:rsidRPr="00C165B3">
        <w:rPr>
          <w:rFonts w:ascii="Verdana" w:hAnsi="Verdana"/>
          <w:b/>
          <w:sz w:val="20"/>
          <w:szCs w:val="20"/>
        </w:rPr>
        <w:t>PROCEDURA TELEMATICA PER L’AFFIDAMENTO DEL</w:t>
      </w:r>
      <w:r w:rsidR="00953024" w:rsidRPr="00C165B3">
        <w:rPr>
          <w:rFonts w:ascii="Verdana" w:hAnsi="Verdana"/>
          <w:b/>
          <w:sz w:val="20"/>
          <w:szCs w:val="20"/>
        </w:rPr>
        <w:t xml:space="preserve"> SERVIZIO NOLEGGIO CON CONDUCENTE DI AUTOBOTTI CERTIFICATE PER IL TRASPORTO DI ACQUA POTABILE PRESSO LE</w:t>
      </w:r>
      <w:r w:rsidR="00827AA1" w:rsidRPr="00C165B3">
        <w:rPr>
          <w:rFonts w:ascii="Verdana" w:hAnsi="Verdana"/>
          <w:b/>
          <w:sz w:val="20"/>
          <w:szCs w:val="20"/>
        </w:rPr>
        <w:t xml:space="preserve"> SEDI DELLE MINIERE </w:t>
      </w:r>
      <w:r w:rsidR="00BE2BDA" w:rsidRPr="00C165B3">
        <w:rPr>
          <w:rFonts w:ascii="Verdana" w:hAnsi="Verdana"/>
          <w:b/>
          <w:sz w:val="20"/>
          <w:szCs w:val="20"/>
        </w:rPr>
        <w:t>DI SANTU MIALI (FURTEI), DI MASUA (I</w:t>
      </w:r>
      <w:r w:rsidR="00E70CEA" w:rsidRPr="00C165B3">
        <w:rPr>
          <w:rFonts w:ascii="Verdana" w:hAnsi="Verdana"/>
          <w:b/>
          <w:sz w:val="20"/>
          <w:szCs w:val="20"/>
        </w:rPr>
        <w:t>GLESIAS), DI SOS ENATTOS (LULA)</w:t>
      </w:r>
      <w:r w:rsidR="00BE2BDA" w:rsidRPr="00C165B3">
        <w:rPr>
          <w:rFonts w:ascii="Verdana" w:hAnsi="Verdana"/>
          <w:b/>
          <w:sz w:val="20"/>
          <w:szCs w:val="20"/>
        </w:rPr>
        <w:t xml:space="preserve"> E MINIERA GRAXIOLEDDU (OLMEDO)</w:t>
      </w:r>
      <w:r w:rsidR="00953024" w:rsidRPr="00C165B3">
        <w:rPr>
          <w:rFonts w:ascii="Verdana" w:hAnsi="Verdana"/>
          <w:b/>
          <w:sz w:val="20"/>
          <w:szCs w:val="20"/>
        </w:rPr>
        <w:t xml:space="preserve"> </w:t>
      </w:r>
    </w:p>
    <w:p w:rsidR="0003758D" w:rsidRDefault="0003758D" w:rsidP="00935770">
      <w:pPr>
        <w:pStyle w:val="Corpotesto"/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  <w:lang w:val="it-IT" w:eastAsia="it-IT"/>
        </w:rPr>
      </w:pPr>
    </w:p>
    <w:p w:rsidR="00174F8B" w:rsidRDefault="005D4AC4" w:rsidP="00935770">
      <w:pPr>
        <w:pStyle w:val="Corpotesto"/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  <w:lang w:val="it-IT" w:eastAsia="it-IT"/>
        </w:rPr>
      </w:pPr>
      <w:r w:rsidRPr="0003758D">
        <w:rPr>
          <w:rFonts w:ascii="Verdana" w:hAnsi="Verdana"/>
          <w:b/>
          <w:color w:val="000000"/>
          <w:sz w:val="20"/>
          <w:szCs w:val="20"/>
          <w:lang w:val="it-IT" w:eastAsia="it-IT"/>
        </w:rPr>
        <w:t>ATTESTATO</w:t>
      </w:r>
      <w:r w:rsidR="00935770" w:rsidRPr="0003758D">
        <w:rPr>
          <w:rFonts w:ascii="Verdana" w:hAnsi="Verdana"/>
          <w:b/>
          <w:color w:val="000000"/>
          <w:sz w:val="20"/>
          <w:szCs w:val="20"/>
          <w:lang w:val="it-IT" w:eastAsia="it-IT"/>
        </w:rPr>
        <w:t xml:space="preserve"> DI SOPRALLUOGO</w:t>
      </w:r>
      <w:r w:rsidR="008878B8" w:rsidRPr="0003758D">
        <w:rPr>
          <w:rFonts w:ascii="Verdana" w:hAnsi="Verdana"/>
          <w:b/>
          <w:color w:val="000000"/>
          <w:sz w:val="20"/>
          <w:szCs w:val="20"/>
          <w:lang w:val="it-IT" w:eastAsia="it-IT"/>
        </w:rPr>
        <w:t xml:space="preserve"> PER IL</w:t>
      </w:r>
      <w:r w:rsidR="008A4D52">
        <w:rPr>
          <w:rFonts w:ascii="Verdana" w:hAnsi="Verdana"/>
          <w:b/>
          <w:color w:val="000000"/>
          <w:sz w:val="20"/>
          <w:szCs w:val="20"/>
          <w:lang w:val="it-IT" w:eastAsia="it-IT"/>
        </w:rPr>
        <w:t xml:space="preserve"> LOTTO</w:t>
      </w:r>
      <w:r w:rsidR="008878B8" w:rsidRPr="0003758D">
        <w:rPr>
          <w:rFonts w:ascii="Verdana" w:hAnsi="Verdana"/>
          <w:b/>
          <w:color w:val="000000"/>
          <w:sz w:val="20"/>
          <w:szCs w:val="20"/>
          <w:lang w:val="it-IT" w:eastAsia="it-IT"/>
        </w:rPr>
        <w:t>:</w:t>
      </w:r>
    </w:p>
    <w:p w:rsidR="00440166" w:rsidRDefault="00440166">
      <w:pPr>
        <w:rPr>
          <w:rFonts w:ascii="Verdana" w:eastAsiaTheme="minorEastAsia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440166" w:rsidTr="0044016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LOTTO 1 </w:t>
            </w:r>
            <w:r>
              <w:rPr>
                <w:rFonts w:ascii="Verdana" w:hAnsi="Verdana"/>
                <w:sz w:val="16"/>
                <w:szCs w:val="16"/>
              </w:rPr>
              <w:t xml:space="preserve">Sardegna Sud - Sedi della Miniera Santu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Miali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(Furtei)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CIG </w:t>
            </w:r>
            <w:r w:rsidR="009D5794" w:rsidRPr="009D5794">
              <w:rPr>
                <w:rFonts w:ascii="Verdana" w:hAnsi="Verdana"/>
                <w:b/>
                <w:sz w:val="16"/>
                <w:szCs w:val="16"/>
              </w:rPr>
              <w:t>B35E3B98CE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40166" w:rsidTr="0044016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LOTTO 2 </w:t>
            </w:r>
            <w:r>
              <w:rPr>
                <w:rFonts w:ascii="Verdana" w:hAnsi="Verdana"/>
                <w:sz w:val="16"/>
                <w:szCs w:val="16"/>
              </w:rPr>
              <w:t xml:space="preserve">Sardegna Sud –Sede della Miniera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Masua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(Iglesias)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CIG </w:t>
            </w:r>
            <w:r w:rsidR="009D5794" w:rsidRPr="009D5794">
              <w:rPr>
                <w:rFonts w:ascii="Verdana" w:hAnsi="Verdana"/>
                <w:b/>
                <w:sz w:val="16"/>
                <w:szCs w:val="16"/>
              </w:rPr>
              <w:t>B35E3BA9A1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40166" w:rsidTr="0044016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LOTTO 3 </w:t>
            </w:r>
            <w:r>
              <w:rPr>
                <w:rFonts w:ascii="Verdana" w:hAnsi="Verdana"/>
                <w:sz w:val="16"/>
                <w:szCs w:val="16"/>
              </w:rPr>
              <w:t xml:space="preserve">Sardegna Est – Sede della Miniera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Sos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Enattos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(Lula)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CIG</w:t>
            </w:r>
            <w:r w:rsidR="009D579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D5794" w:rsidRPr="009D5794">
              <w:rPr>
                <w:rFonts w:ascii="Verdana" w:hAnsi="Verdana"/>
                <w:b/>
                <w:sz w:val="16"/>
                <w:szCs w:val="16"/>
              </w:rPr>
              <w:t>B35E3BBA74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40166" w:rsidTr="0044016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166" w:rsidRDefault="00440166" w:rsidP="009D5794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LOTTO 4 – </w:t>
            </w:r>
            <w:r>
              <w:rPr>
                <w:rFonts w:ascii="Verdana" w:hAnsi="Verdana"/>
                <w:sz w:val="16"/>
                <w:szCs w:val="16"/>
              </w:rPr>
              <w:t xml:space="preserve">Sardegna Nord – Sede della Miniera di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Graxioleddu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(Olmedo)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CIG</w:t>
            </w:r>
            <w:r w:rsidR="009D579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D5794" w:rsidRPr="009D5794">
              <w:rPr>
                <w:rFonts w:ascii="Verdana" w:hAnsi="Verdana"/>
                <w:b/>
                <w:sz w:val="16"/>
                <w:szCs w:val="16"/>
              </w:rPr>
              <w:t>B35E3BCB47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66" w:rsidRDefault="00440166">
            <w:pPr>
              <w:tabs>
                <w:tab w:val="left" w:pos="4820"/>
              </w:tabs>
              <w:spacing w:before="120" w:after="12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03758D" w:rsidRPr="00C165B3" w:rsidRDefault="0003758D" w:rsidP="00BE2BDA">
      <w:pPr>
        <w:tabs>
          <w:tab w:val="left" w:pos="284"/>
        </w:tabs>
        <w:spacing w:before="120" w:after="120" w:line="240" w:lineRule="exact"/>
        <w:jc w:val="both"/>
        <w:rPr>
          <w:rFonts w:ascii="Verdana" w:hAnsi="Verdana" w:cs="Arial"/>
          <w:b/>
          <w:smallCaps/>
          <w:sz w:val="18"/>
          <w:szCs w:val="18"/>
          <w:lang w:eastAsia="en-US"/>
        </w:rPr>
      </w:pPr>
    </w:p>
    <w:p w:rsidR="00935770" w:rsidRPr="00C165B3" w:rsidRDefault="00935770" w:rsidP="00CB0A8E">
      <w:pPr>
        <w:autoSpaceDE w:val="0"/>
        <w:autoSpaceDN w:val="0"/>
        <w:adjustRightInd w:val="0"/>
        <w:spacing w:line="48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z w:val="18"/>
          <w:szCs w:val="18"/>
        </w:rPr>
        <w:t>Il sottoscritto ________________________________________________, incaricato d</w:t>
      </w:r>
      <w:r w:rsidR="002B3657" w:rsidRPr="00C165B3">
        <w:rPr>
          <w:rFonts w:ascii="Verdana" w:hAnsi="Verdana" w:cs="Arial"/>
          <w:sz w:val="18"/>
          <w:szCs w:val="18"/>
        </w:rPr>
        <w:t>a</w:t>
      </w:r>
      <w:r w:rsidR="00BC13F5" w:rsidRPr="00C165B3">
        <w:rPr>
          <w:rFonts w:ascii="Verdana" w:hAnsi="Verdana" w:cs="Arial"/>
          <w:sz w:val="18"/>
          <w:szCs w:val="18"/>
        </w:rPr>
        <w:t xml:space="preserve"> </w:t>
      </w:r>
      <w:r w:rsidRPr="00C165B3">
        <w:rPr>
          <w:rFonts w:ascii="Verdana" w:hAnsi="Verdana" w:cs="Arial"/>
          <w:sz w:val="18"/>
          <w:szCs w:val="18"/>
        </w:rPr>
        <w:t>IGEA S</w:t>
      </w:r>
      <w:r w:rsidR="00C32000" w:rsidRPr="00C165B3">
        <w:rPr>
          <w:rFonts w:ascii="Verdana" w:hAnsi="Verdana" w:cs="Arial"/>
          <w:sz w:val="18"/>
          <w:szCs w:val="18"/>
        </w:rPr>
        <w:t>.</w:t>
      </w:r>
      <w:r w:rsidR="00BC13F5" w:rsidRPr="00C165B3">
        <w:rPr>
          <w:rFonts w:ascii="Verdana" w:hAnsi="Verdana" w:cs="Arial"/>
          <w:sz w:val="18"/>
          <w:szCs w:val="18"/>
        </w:rPr>
        <w:t>p</w:t>
      </w:r>
      <w:r w:rsidR="00C32000" w:rsidRPr="00C165B3">
        <w:rPr>
          <w:rFonts w:ascii="Verdana" w:hAnsi="Verdana" w:cs="Arial"/>
          <w:sz w:val="18"/>
          <w:szCs w:val="18"/>
        </w:rPr>
        <w:t>.A.</w:t>
      </w:r>
      <w:r w:rsidRPr="00C165B3">
        <w:rPr>
          <w:rFonts w:ascii="Verdana" w:hAnsi="Verdana" w:cs="Arial"/>
          <w:sz w:val="18"/>
          <w:szCs w:val="18"/>
        </w:rPr>
        <w:t xml:space="preserve">, </w:t>
      </w:r>
    </w:p>
    <w:p w:rsidR="00935770" w:rsidRPr="00C165B3" w:rsidRDefault="00935770" w:rsidP="00CB0A8E">
      <w:pPr>
        <w:autoSpaceDE w:val="0"/>
        <w:autoSpaceDN w:val="0"/>
        <w:adjustRightInd w:val="0"/>
        <w:spacing w:line="48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z w:val="18"/>
          <w:szCs w:val="18"/>
        </w:rPr>
        <w:t>dichiara che in data __/__/____, alle ore __</w:t>
      </w:r>
      <w:proofErr w:type="gramStart"/>
      <w:r w:rsidRPr="00C165B3">
        <w:rPr>
          <w:rFonts w:ascii="Verdana" w:hAnsi="Verdana" w:cs="Arial"/>
          <w:sz w:val="18"/>
          <w:szCs w:val="18"/>
        </w:rPr>
        <w:t>_ :</w:t>
      </w:r>
      <w:proofErr w:type="gramEnd"/>
      <w:r w:rsidRPr="00C165B3">
        <w:rPr>
          <w:rFonts w:ascii="Verdana" w:hAnsi="Verdana" w:cs="Arial"/>
          <w:sz w:val="18"/>
          <w:szCs w:val="18"/>
        </w:rPr>
        <w:t xml:space="preserve"> ___, il Sig. ____________________________________,</w:t>
      </w:r>
      <w:r w:rsidR="00076360" w:rsidRPr="00C165B3">
        <w:rPr>
          <w:rFonts w:ascii="Verdana" w:hAnsi="Verdana" w:cs="Arial"/>
          <w:sz w:val="18"/>
          <w:szCs w:val="18"/>
        </w:rPr>
        <w:t xml:space="preserve"> </w:t>
      </w:r>
      <w:r w:rsidRPr="00C165B3">
        <w:rPr>
          <w:rFonts w:ascii="Verdana" w:hAnsi="Verdana" w:cs="Arial"/>
          <w:sz w:val="18"/>
          <w:szCs w:val="18"/>
        </w:rPr>
        <w:t xml:space="preserve">nato </w:t>
      </w:r>
      <w:r w:rsidR="009C5D1A" w:rsidRPr="00C165B3">
        <w:rPr>
          <w:rFonts w:ascii="Verdana" w:hAnsi="Verdana" w:cs="Arial"/>
          <w:sz w:val="18"/>
          <w:szCs w:val="18"/>
        </w:rPr>
        <w:t xml:space="preserve">a </w:t>
      </w:r>
      <w:r w:rsidRPr="00C165B3">
        <w:rPr>
          <w:rFonts w:ascii="Verdana" w:hAnsi="Verdana" w:cs="Arial"/>
          <w:sz w:val="18"/>
          <w:szCs w:val="18"/>
        </w:rPr>
        <w:t>________________ , il __/__/____ ,</w:t>
      </w:r>
      <w:r w:rsidR="002B3657" w:rsidRPr="00C165B3">
        <w:rPr>
          <w:rFonts w:ascii="Verdana" w:hAnsi="Verdana" w:cs="Arial"/>
          <w:sz w:val="18"/>
          <w:szCs w:val="18"/>
        </w:rPr>
        <w:t xml:space="preserve"> in qualità </w:t>
      </w:r>
      <w:r w:rsidRPr="00C165B3">
        <w:rPr>
          <w:rFonts w:ascii="Verdana" w:hAnsi="Verdana" w:cs="Arial"/>
          <w:sz w:val="18"/>
          <w:szCs w:val="18"/>
        </w:rPr>
        <w:t>di ________________________________ (legale rappresentante amministratore,</w:t>
      </w:r>
      <w:r w:rsidR="00501B08" w:rsidRPr="00C165B3">
        <w:rPr>
          <w:rFonts w:ascii="Verdana" w:hAnsi="Verdana" w:cs="Arial"/>
          <w:sz w:val="18"/>
          <w:szCs w:val="18"/>
        </w:rPr>
        <w:t xml:space="preserve"> </w:t>
      </w:r>
      <w:r w:rsidRPr="00C165B3">
        <w:rPr>
          <w:rFonts w:ascii="Verdana" w:hAnsi="Verdana" w:cs="Arial"/>
          <w:sz w:val="18"/>
          <w:szCs w:val="18"/>
        </w:rPr>
        <w:t>direttore tecnico o altro</w:t>
      </w:r>
      <w:r w:rsidR="002B3657" w:rsidRPr="00C165B3">
        <w:rPr>
          <w:rFonts w:ascii="Verdana" w:hAnsi="Verdana" w:cs="Arial"/>
          <w:sz w:val="18"/>
          <w:szCs w:val="18"/>
          <w:vertAlign w:val="superscript"/>
        </w:rPr>
        <w:t xml:space="preserve"> 1</w:t>
      </w:r>
      <w:r w:rsidRPr="00C165B3">
        <w:rPr>
          <w:rFonts w:ascii="Verdana" w:hAnsi="Verdana" w:cs="Arial"/>
          <w:sz w:val="18"/>
          <w:szCs w:val="18"/>
        </w:rPr>
        <w:t>) dell’operatore economico</w:t>
      </w:r>
      <w:r w:rsidR="00501B08" w:rsidRPr="00C165B3">
        <w:rPr>
          <w:rFonts w:ascii="Verdana" w:hAnsi="Verdana" w:cs="Arial"/>
          <w:sz w:val="18"/>
          <w:szCs w:val="18"/>
        </w:rPr>
        <w:t xml:space="preserve"> ___________</w:t>
      </w:r>
    </w:p>
    <w:p w:rsidR="002B3657" w:rsidRPr="00C165B3" w:rsidRDefault="00935770" w:rsidP="00CB0A8E">
      <w:pPr>
        <w:autoSpaceDE w:val="0"/>
        <w:autoSpaceDN w:val="0"/>
        <w:adjustRightInd w:val="0"/>
        <w:spacing w:line="48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z w:val="18"/>
          <w:szCs w:val="18"/>
        </w:rPr>
        <w:t>_________________________________________</w:t>
      </w:r>
      <w:r w:rsidR="00076360" w:rsidRPr="00C165B3">
        <w:rPr>
          <w:rFonts w:ascii="Verdana" w:hAnsi="Verdana" w:cs="Arial"/>
          <w:sz w:val="18"/>
          <w:szCs w:val="18"/>
        </w:rPr>
        <w:t>______________</w:t>
      </w:r>
      <w:r w:rsidR="002B3657" w:rsidRPr="00C165B3">
        <w:rPr>
          <w:rFonts w:ascii="Verdana" w:hAnsi="Verdana" w:cs="Arial"/>
          <w:sz w:val="18"/>
          <w:szCs w:val="18"/>
        </w:rPr>
        <w:t xml:space="preserve"> </w:t>
      </w:r>
      <w:r w:rsidRPr="00C165B3">
        <w:rPr>
          <w:rFonts w:ascii="Verdana" w:hAnsi="Verdana" w:cs="Arial"/>
          <w:b/>
          <w:bCs/>
          <w:sz w:val="18"/>
          <w:szCs w:val="18"/>
        </w:rPr>
        <w:t>(indicare ragione sociale)</w:t>
      </w:r>
      <w:r w:rsidRPr="00C165B3">
        <w:rPr>
          <w:rFonts w:ascii="Verdana" w:hAnsi="Verdana" w:cs="Arial"/>
          <w:sz w:val="18"/>
          <w:szCs w:val="18"/>
        </w:rPr>
        <w:t>,</w:t>
      </w:r>
    </w:p>
    <w:p w:rsidR="002B3657" w:rsidRPr="00C165B3" w:rsidRDefault="002B3657" w:rsidP="00CB0A8E">
      <w:p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z w:val="18"/>
          <w:szCs w:val="18"/>
        </w:rPr>
        <w:t>con sede in ___________________________, Via ____________________________ n. ________</w:t>
      </w:r>
    </w:p>
    <w:p w:rsidR="002B3657" w:rsidRPr="00C165B3" w:rsidRDefault="002B3657" w:rsidP="00CB0A8E">
      <w:p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z w:val="18"/>
          <w:szCs w:val="18"/>
        </w:rPr>
        <w:t xml:space="preserve">C. F. n. _____________________________, tel. _________________ </w:t>
      </w:r>
      <w:r w:rsidR="00935770" w:rsidRPr="00C165B3">
        <w:rPr>
          <w:rFonts w:ascii="Verdana" w:hAnsi="Verdana" w:cs="Arial"/>
          <w:sz w:val="18"/>
          <w:szCs w:val="18"/>
        </w:rPr>
        <w:t>e</w:t>
      </w:r>
      <w:r w:rsidRPr="00C165B3">
        <w:rPr>
          <w:rFonts w:ascii="Verdana" w:hAnsi="Verdana" w:cs="Arial"/>
          <w:sz w:val="18"/>
          <w:szCs w:val="18"/>
        </w:rPr>
        <w:t xml:space="preserve"> </w:t>
      </w:r>
      <w:r w:rsidR="00935770" w:rsidRPr="00C165B3">
        <w:rPr>
          <w:rFonts w:ascii="Verdana" w:hAnsi="Verdana" w:cs="Arial"/>
          <w:sz w:val="18"/>
          <w:szCs w:val="18"/>
        </w:rPr>
        <w:t>identificato mediante _________________</w:t>
      </w:r>
      <w:r w:rsidR="00004E90" w:rsidRPr="00C165B3">
        <w:rPr>
          <w:rFonts w:ascii="Verdana" w:hAnsi="Verdana" w:cs="Arial"/>
          <w:sz w:val="18"/>
          <w:szCs w:val="18"/>
        </w:rPr>
        <w:t>_________</w:t>
      </w:r>
      <w:r w:rsidR="00935770" w:rsidRPr="00C165B3">
        <w:rPr>
          <w:rFonts w:ascii="Verdana" w:hAnsi="Verdana" w:cs="Arial"/>
          <w:sz w:val="18"/>
          <w:szCs w:val="18"/>
        </w:rPr>
        <w:t xml:space="preserve">_______________, </w:t>
      </w:r>
      <w:r w:rsidR="00935770" w:rsidRPr="00C165B3">
        <w:rPr>
          <w:rFonts w:ascii="Verdana" w:hAnsi="Verdana" w:cs="Arial"/>
          <w:sz w:val="18"/>
          <w:szCs w:val="18"/>
          <w:vertAlign w:val="superscript"/>
        </w:rPr>
        <w:t>2</w:t>
      </w:r>
      <w:r w:rsidR="00935770" w:rsidRPr="00C165B3">
        <w:rPr>
          <w:rFonts w:ascii="Verdana" w:hAnsi="Verdana" w:cs="Arial"/>
          <w:sz w:val="18"/>
          <w:szCs w:val="18"/>
        </w:rPr>
        <w:t xml:space="preserve"> </w:t>
      </w:r>
    </w:p>
    <w:p w:rsidR="0003758D" w:rsidRPr="0003758D" w:rsidRDefault="0003758D" w:rsidP="0003758D">
      <w:pPr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Verdana" w:hAnsi="Verdana" w:cs="Arial"/>
          <w:sz w:val="18"/>
          <w:szCs w:val="18"/>
        </w:rPr>
      </w:pPr>
    </w:p>
    <w:p w:rsidR="002B3657" w:rsidRPr="00C165B3" w:rsidRDefault="002B3657" w:rsidP="00CB0A8E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>ha esibito e consegnato la delega predisposta dal legale rappresentante del concorrente,</w:t>
      </w:r>
    </w:p>
    <w:p w:rsidR="00827AA1" w:rsidRPr="00C165B3" w:rsidRDefault="002B3657" w:rsidP="00CB0A8E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 xml:space="preserve">ha visitato </w:t>
      </w:r>
      <w:r w:rsidR="00827AA1" w:rsidRPr="00C165B3">
        <w:rPr>
          <w:rFonts w:ascii="Verdana" w:hAnsi="Verdana" w:cs="Arial"/>
          <w:snapToGrid w:val="0"/>
          <w:color w:val="000000"/>
          <w:sz w:val="18"/>
          <w:szCs w:val="18"/>
        </w:rPr>
        <w:t>le sedi oggetto del servizio:</w:t>
      </w:r>
    </w:p>
    <w:p w:rsidR="00BE2BDA" w:rsidRPr="0003758D" w:rsidRDefault="00E70CEA" w:rsidP="0003758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66"/>
        <w:jc w:val="both"/>
        <w:rPr>
          <w:rFonts w:ascii="Verdana" w:hAnsi="Verdana" w:cs="Arial"/>
          <w:snapToGrid w:val="0"/>
          <w:color w:val="000000"/>
          <w:sz w:val="18"/>
          <w:szCs w:val="18"/>
        </w:rPr>
      </w:pPr>
      <w:r w:rsidRPr="0003758D">
        <w:rPr>
          <w:rFonts w:ascii="Verdana" w:hAnsi="Verdana" w:cs="Arial"/>
          <w:snapToGrid w:val="0"/>
          <w:color w:val="000000"/>
          <w:sz w:val="18"/>
          <w:szCs w:val="18"/>
        </w:rPr>
        <w:t>Furtei</w:t>
      </w:r>
      <w:r w:rsidR="0003758D" w:rsidRPr="0003758D">
        <w:rPr>
          <w:rFonts w:ascii="Verdana" w:hAnsi="Verdana" w:cs="Arial"/>
          <w:snapToGrid w:val="0"/>
          <w:color w:val="000000"/>
          <w:sz w:val="18"/>
          <w:szCs w:val="18"/>
        </w:rPr>
        <w:t xml:space="preserve"> </w:t>
      </w:r>
      <w:r w:rsidR="0003758D">
        <w:rPr>
          <w:rFonts w:ascii="Verdana" w:hAnsi="Verdana" w:cs="Arial"/>
          <w:snapToGrid w:val="0"/>
          <w:color w:val="000000"/>
          <w:sz w:val="18"/>
          <w:szCs w:val="18"/>
        </w:rPr>
        <w:tab/>
      </w:r>
    </w:p>
    <w:p w:rsidR="00C252F8" w:rsidRPr="0003758D" w:rsidRDefault="00E70CEA" w:rsidP="0003758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66"/>
        <w:jc w:val="both"/>
        <w:rPr>
          <w:rFonts w:ascii="Verdana" w:hAnsi="Verdana" w:cs="Arial"/>
          <w:bCs/>
          <w:color w:val="000000"/>
          <w:sz w:val="18"/>
          <w:szCs w:val="18"/>
        </w:rPr>
      </w:pPr>
      <w:r w:rsidRPr="0003758D">
        <w:rPr>
          <w:rFonts w:ascii="Verdana" w:hAnsi="Verdana" w:cs="Arial"/>
          <w:snapToGrid w:val="0"/>
          <w:color w:val="000000"/>
          <w:sz w:val="18"/>
          <w:szCs w:val="18"/>
        </w:rPr>
        <w:t xml:space="preserve">Masua </w:t>
      </w:r>
    </w:p>
    <w:p w:rsidR="00827AA1" w:rsidRPr="0003758D" w:rsidRDefault="00827AA1" w:rsidP="0003758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66"/>
        <w:jc w:val="both"/>
        <w:rPr>
          <w:rFonts w:ascii="Verdana" w:hAnsi="Verdana" w:cs="Arial"/>
          <w:bCs/>
          <w:color w:val="000000"/>
          <w:sz w:val="18"/>
          <w:szCs w:val="18"/>
        </w:rPr>
      </w:pPr>
      <w:r w:rsidRPr="0003758D">
        <w:rPr>
          <w:rFonts w:ascii="Verdana" w:hAnsi="Verdana" w:cs="Arial"/>
          <w:bCs/>
          <w:color w:val="000000"/>
          <w:sz w:val="18"/>
          <w:szCs w:val="18"/>
        </w:rPr>
        <w:t>Lula</w:t>
      </w:r>
    </w:p>
    <w:p w:rsidR="00827AA1" w:rsidRPr="0003758D" w:rsidRDefault="00827AA1" w:rsidP="0003758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firstLine="66"/>
        <w:jc w:val="both"/>
        <w:rPr>
          <w:rFonts w:ascii="Verdana" w:hAnsi="Verdana" w:cs="Arial"/>
          <w:sz w:val="18"/>
          <w:szCs w:val="18"/>
        </w:rPr>
      </w:pPr>
      <w:r w:rsidRPr="0003758D">
        <w:rPr>
          <w:rFonts w:ascii="Verdana" w:hAnsi="Verdana" w:cs="Arial"/>
          <w:bCs/>
          <w:color w:val="000000"/>
          <w:sz w:val="18"/>
          <w:szCs w:val="18"/>
        </w:rPr>
        <w:t>Olmedo</w:t>
      </w:r>
    </w:p>
    <w:p w:rsidR="002B3657" w:rsidRPr="00C165B3" w:rsidRDefault="0081032E" w:rsidP="00CB0A8E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165B3">
        <w:rPr>
          <w:rFonts w:ascii="Verdana" w:hAnsi="Verdana" w:cs="Arial"/>
          <w:bCs/>
          <w:color w:val="000000"/>
          <w:sz w:val="18"/>
          <w:szCs w:val="18"/>
        </w:rPr>
        <w:t>I</w:t>
      </w:r>
      <w:r w:rsidR="00CB0A8E" w:rsidRPr="00C165B3">
        <w:rPr>
          <w:rFonts w:ascii="Verdana" w:hAnsi="Verdana" w:cs="Arial"/>
          <w:snapToGrid w:val="0"/>
          <w:color w:val="000000"/>
          <w:sz w:val="18"/>
          <w:szCs w:val="18"/>
        </w:rPr>
        <w:t xml:space="preserve">l sopralluogo effettuato ha consentito la rilevazione di tutte le informazioni necessarie per una corretta formulazione dell'offerta.  </w:t>
      </w:r>
    </w:p>
    <w:p w:rsidR="0003758D" w:rsidRDefault="0003758D" w:rsidP="00125823">
      <w:pPr>
        <w:spacing w:before="120" w:after="120" w:line="360" w:lineRule="auto"/>
        <w:rPr>
          <w:rFonts w:ascii="Verdana" w:hAnsi="Verdana" w:cs="Arial"/>
          <w:snapToGrid w:val="0"/>
          <w:color w:val="000000"/>
          <w:sz w:val="18"/>
          <w:szCs w:val="18"/>
        </w:rPr>
      </w:pPr>
    </w:p>
    <w:p w:rsidR="0003758D" w:rsidRDefault="0003758D" w:rsidP="00125823">
      <w:pPr>
        <w:spacing w:before="120" w:after="120" w:line="360" w:lineRule="auto"/>
        <w:rPr>
          <w:rFonts w:ascii="Verdana" w:hAnsi="Verdana" w:cs="Arial"/>
          <w:snapToGrid w:val="0"/>
          <w:color w:val="000000"/>
          <w:sz w:val="18"/>
          <w:szCs w:val="18"/>
        </w:rPr>
      </w:pPr>
    </w:p>
    <w:p w:rsidR="00125823" w:rsidRPr="00C165B3" w:rsidRDefault="00125823" w:rsidP="00125823">
      <w:pPr>
        <w:spacing w:before="120" w:after="120" w:line="360" w:lineRule="auto"/>
        <w:rPr>
          <w:rFonts w:ascii="Verdana" w:hAnsi="Verdana" w:cs="Arial"/>
          <w:snapToGrid w:val="0"/>
          <w:color w:val="000000"/>
          <w:sz w:val="18"/>
          <w:szCs w:val="18"/>
        </w:rPr>
      </w:pP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lastRenderedPageBreak/>
        <w:t>Firma del soggetto che ha effettuato il sopralluogo ________________________________________________________</w:t>
      </w:r>
    </w:p>
    <w:p w:rsidR="00125823" w:rsidRPr="00C165B3" w:rsidRDefault="00125823" w:rsidP="00125823">
      <w:pPr>
        <w:spacing w:before="120" w:after="120" w:line="360" w:lineRule="auto"/>
        <w:rPr>
          <w:rFonts w:ascii="Verdana" w:hAnsi="Verdana" w:cs="Arial"/>
          <w:snapToGrid w:val="0"/>
          <w:color w:val="000000"/>
          <w:sz w:val="18"/>
          <w:szCs w:val="18"/>
        </w:rPr>
      </w:pPr>
    </w:p>
    <w:p w:rsidR="00125823" w:rsidRPr="00C165B3" w:rsidRDefault="00125823" w:rsidP="00125823">
      <w:pPr>
        <w:spacing w:before="120" w:after="120" w:line="360" w:lineRule="auto"/>
        <w:rPr>
          <w:rFonts w:ascii="Verdana" w:hAnsi="Verdana" w:cs="Arial"/>
          <w:snapToGrid w:val="0"/>
          <w:color w:val="000000"/>
          <w:sz w:val="18"/>
          <w:szCs w:val="18"/>
        </w:rPr>
      </w:pP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 xml:space="preserve">Firma dell’incaricato di </w:t>
      </w:r>
      <w:r w:rsidR="00CB0A8E" w:rsidRPr="00C165B3">
        <w:rPr>
          <w:rFonts w:ascii="Verdana" w:hAnsi="Verdana" w:cs="Arial"/>
          <w:snapToGrid w:val="0"/>
          <w:color w:val="000000"/>
          <w:sz w:val="18"/>
          <w:szCs w:val="18"/>
        </w:rPr>
        <w:t>IGEA</w:t>
      </w: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 xml:space="preserve"> S</w:t>
      </w:r>
      <w:r w:rsidR="00C32000" w:rsidRPr="00C165B3">
        <w:rPr>
          <w:rFonts w:ascii="Verdana" w:hAnsi="Verdana" w:cs="Arial"/>
          <w:snapToGrid w:val="0"/>
          <w:color w:val="000000"/>
          <w:sz w:val="18"/>
          <w:szCs w:val="18"/>
        </w:rPr>
        <w:t>.</w:t>
      </w: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>p</w:t>
      </w:r>
      <w:r w:rsidR="00C32000" w:rsidRPr="00C165B3">
        <w:rPr>
          <w:rFonts w:ascii="Verdana" w:hAnsi="Verdana" w:cs="Arial"/>
          <w:snapToGrid w:val="0"/>
          <w:color w:val="000000"/>
          <w:sz w:val="18"/>
          <w:szCs w:val="18"/>
        </w:rPr>
        <w:t>.</w:t>
      </w: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>A</w:t>
      </w:r>
      <w:r w:rsidR="00C32000" w:rsidRPr="00C165B3">
        <w:rPr>
          <w:rFonts w:ascii="Verdana" w:hAnsi="Verdana" w:cs="Arial"/>
          <w:snapToGrid w:val="0"/>
          <w:color w:val="000000"/>
          <w:sz w:val="18"/>
          <w:szCs w:val="18"/>
        </w:rPr>
        <w:t>.</w:t>
      </w:r>
      <w:r w:rsidRPr="00C165B3">
        <w:rPr>
          <w:rFonts w:ascii="Verdana" w:hAnsi="Verdana" w:cs="Arial"/>
          <w:snapToGrid w:val="0"/>
          <w:color w:val="000000"/>
          <w:sz w:val="18"/>
          <w:szCs w:val="18"/>
        </w:rPr>
        <w:t xml:space="preserve"> _____________________________________________________________________</w:t>
      </w:r>
    </w:p>
    <w:p w:rsidR="00004E90" w:rsidRPr="00C165B3" w:rsidRDefault="00004E90" w:rsidP="00125823">
      <w:pPr>
        <w:autoSpaceDE w:val="0"/>
        <w:autoSpaceDN w:val="0"/>
        <w:adjustRightInd w:val="0"/>
        <w:jc w:val="both"/>
        <w:rPr>
          <w:rFonts w:ascii="Verdana" w:hAnsi="Verdana" w:cs="CIDFont+F6"/>
          <w:sz w:val="18"/>
          <w:szCs w:val="18"/>
        </w:rPr>
      </w:pPr>
      <w:r w:rsidRPr="00C165B3">
        <w:rPr>
          <w:rFonts w:ascii="Verdana" w:hAnsi="Verdana" w:cs="CIDFont+F6"/>
          <w:sz w:val="18"/>
          <w:szCs w:val="18"/>
        </w:rPr>
        <w:t>INFORMATIVA AI SENSI DEL</w:t>
      </w:r>
      <w:r w:rsidR="0074145D" w:rsidRPr="00C165B3">
        <w:rPr>
          <w:rFonts w:ascii="Verdana" w:hAnsi="Verdana" w:cs="CIDFont+F6"/>
          <w:sz w:val="18"/>
          <w:szCs w:val="18"/>
        </w:rPr>
        <w:t xml:space="preserve"> GDPR n. 2016/679 </w:t>
      </w:r>
      <w:r w:rsidRPr="00C165B3">
        <w:rPr>
          <w:rFonts w:ascii="Verdana" w:hAnsi="Verdana" w:cs="CIDFont+F6"/>
          <w:sz w:val="18"/>
          <w:szCs w:val="18"/>
        </w:rPr>
        <w:t xml:space="preserve"> </w:t>
      </w:r>
    </w:p>
    <w:p w:rsidR="006F7118" w:rsidRPr="00C165B3" w:rsidRDefault="006F7118" w:rsidP="00125823">
      <w:pPr>
        <w:autoSpaceDE w:val="0"/>
        <w:autoSpaceDN w:val="0"/>
        <w:adjustRightInd w:val="0"/>
        <w:jc w:val="both"/>
        <w:rPr>
          <w:rFonts w:ascii="Verdana" w:hAnsi="Verdana" w:cs="CIDFont+F6"/>
          <w:sz w:val="18"/>
          <w:szCs w:val="18"/>
        </w:rPr>
      </w:pPr>
    </w:p>
    <w:p w:rsidR="00125823" w:rsidRPr="00901022" w:rsidRDefault="0074145D" w:rsidP="0074145D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eastAsia="en-US"/>
        </w:rPr>
      </w:pPr>
      <w:r w:rsidRPr="00C165B3">
        <w:rPr>
          <w:rFonts w:ascii="Verdana" w:hAnsi="Verdana" w:cs="CIDFont+F6"/>
          <w:sz w:val="18"/>
          <w:szCs w:val="18"/>
        </w:rPr>
        <w:t>Ai sensi e per gli effetti del GDPR n. 2016/679 le informazioni comunicate a IGEA S.p.A. dai partecipanti alla gara d’appalto in oggetto, possono essere sottoposte ad operazioni di trattamento, manuale o informatizzato, al fine di gestire la procedura di aggiudicazione, di ottenere informazioni statistiche e comunque per adempiere a specifici obblighi di legge. Il conferimento dei dati è obbligatorio per</w:t>
      </w:r>
      <w:r w:rsidRPr="00901022">
        <w:rPr>
          <w:rFonts w:ascii="Verdana" w:hAnsi="Verdana" w:cs="CIDFont+F6"/>
          <w:sz w:val="20"/>
          <w:szCs w:val="20"/>
        </w:rPr>
        <w:t xml:space="preserve"> poter partecipare all’appalto in questione.</w:t>
      </w:r>
    </w:p>
    <w:sectPr w:rsidR="00125823" w:rsidRPr="00901022" w:rsidSect="0003758D">
      <w:footerReference w:type="even" r:id="rId10"/>
      <w:footerReference w:type="default" r:id="rId11"/>
      <w:pgSz w:w="12240" w:h="15840"/>
      <w:pgMar w:top="680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D94" w:rsidRDefault="00DC1D94">
      <w:r>
        <w:separator/>
      </w:r>
    </w:p>
  </w:endnote>
  <w:endnote w:type="continuationSeparator" w:id="0">
    <w:p w:rsidR="00DC1D94" w:rsidRDefault="00DC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807ECEA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IDFont+F6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-64335332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25823" w:rsidRPr="00901022" w:rsidRDefault="00125823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 w:rsidRPr="00901022">
              <w:rPr>
                <w:rFonts w:ascii="Verdana" w:hAnsi="Verdana"/>
                <w:sz w:val="16"/>
                <w:szCs w:val="16"/>
              </w:rPr>
              <w:t xml:space="preserve">Pag. </w:t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D579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901022">
              <w:rPr>
                <w:rFonts w:ascii="Verdana" w:hAnsi="Verdana"/>
                <w:sz w:val="16"/>
                <w:szCs w:val="16"/>
              </w:rPr>
              <w:t>/</w:t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D579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90102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25823" w:rsidRDefault="001258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23" w:rsidRPr="00004E90" w:rsidRDefault="00125823" w:rsidP="00004E90">
    <w:pPr>
      <w:pStyle w:val="Pidipagina"/>
      <w:rPr>
        <w:sz w:val="16"/>
        <w:szCs w:val="16"/>
      </w:rPr>
    </w:pPr>
    <w:r w:rsidRPr="00004E90">
      <w:rPr>
        <w:sz w:val="16"/>
        <w:szCs w:val="16"/>
      </w:rPr>
      <w:t>1 Il sopralluogo può essere effettuato anche da un dipendente dell’operatore economico a ciò specificatamente</w:t>
    </w:r>
    <w:r>
      <w:rPr>
        <w:sz w:val="16"/>
        <w:szCs w:val="16"/>
      </w:rPr>
      <w:t xml:space="preserve"> </w:t>
    </w:r>
    <w:r w:rsidRPr="00004E90">
      <w:rPr>
        <w:sz w:val="16"/>
        <w:szCs w:val="16"/>
      </w:rPr>
      <w:t>autorizzato con delega scritta, ovvero da altro soggetto munito di procura notarile speciale.</w:t>
    </w:r>
  </w:p>
  <w:p w:rsidR="00125823" w:rsidRPr="00004E90" w:rsidRDefault="00125823" w:rsidP="00004E90">
    <w:pPr>
      <w:pStyle w:val="Pidipagina"/>
      <w:rPr>
        <w:sz w:val="16"/>
        <w:szCs w:val="16"/>
      </w:rPr>
    </w:pPr>
    <w:r w:rsidRPr="00004E90">
      <w:rPr>
        <w:sz w:val="16"/>
        <w:szCs w:val="16"/>
      </w:rPr>
      <w:t>2 Indicare gli estremi del documento di identità esibito.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D94" w:rsidRDefault="00DC1D94">
      <w:r>
        <w:separator/>
      </w:r>
    </w:p>
  </w:footnote>
  <w:footnote w:type="continuationSeparator" w:id="0">
    <w:p w:rsidR="00DC1D94" w:rsidRDefault="00DC1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E346E4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i w:val="0"/>
        <w:sz w:val="18"/>
      </w:rPr>
    </w:lvl>
  </w:abstractNum>
  <w:abstractNum w:abstractNumId="3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(%1)"/>
      <w:lvlJc w:val="left"/>
      <w:pPr>
        <w:tabs>
          <w:tab w:val="num" w:pos="0"/>
        </w:tabs>
        <w:ind w:left="1211" w:hanging="360"/>
      </w:pPr>
      <w:rPr>
        <w:i w:val="0"/>
        <w:sz w:val="18"/>
      </w:rPr>
    </w:lvl>
  </w:abstractNum>
  <w:abstractNum w:abstractNumId="4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B"/>
    <w:multiLevelType w:val="singleLevel"/>
    <w:tmpl w:val="0000001B"/>
    <w:name w:val="WW8Num47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  <w:color w:val="auto"/>
      </w:rPr>
    </w:lvl>
  </w:abstractNum>
  <w:abstractNum w:abstractNumId="6" w15:restartNumberingAfterBreak="0">
    <w:nsid w:val="0000001C"/>
    <w:multiLevelType w:val="singleLevel"/>
    <w:tmpl w:val="0000001C"/>
    <w:name w:val="WW8Num48"/>
    <w:lvl w:ilvl="0">
      <w:start w:val="1"/>
      <w:numFmt w:val="bullet"/>
      <w:lvlText w:val=""/>
      <w:lvlJc w:val="left"/>
      <w:pPr>
        <w:tabs>
          <w:tab w:val="num" w:pos="12"/>
        </w:tabs>
        <w:ind w:left="159" w:hanging="147"/>
      </w:pPr>
      <w:rPr>
        <w:rFonts w:ascii="Symbol" w:hAnsi="Symbol" w:cs="Arial"/>
      </w:rPr>
    </w:lvl>
  </w:abstractNum>
  <w:abstractNum w:abstractNumId="7" w15:restartNumberingAfterBreak="0">
    <w:nsid w:val="007949B3"/>
    <w:multiLevelType w:val="hybridMultilevel"/>
    <w:tmpl w:val="2FE23FCA"/>
    <w:name w:val="WW8Num72222"/>
    <w:lvl w:ilvl="0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8" w15:restartNumberingAfterBreak="0">
    <w:nsid w:val="14052BFE"/>
    <w:multiLevelType w:val="hybridMultilevel"/>
    <w:tmpl w:val="27BC9D46"/>
    <w:lvl w:ilvl="0" w:tplc="16EEFECA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A6048"/>
    <w:multiLevelType w:val="hybridMultilevel"/>
    <w:tmpl w:val="C8AE55A4"/>
    <w:name w:val="WW8Num7222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547D8"/>
    <w:multiLevelType w:val="hybridMultilevel"/>
    <w:tmpl w:val="6DAE367C"/>
    <w:lvl w:ilvl="0" w:tplc="49A223A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153D77"/>
    <w:multiLevelType w:val="hybridMultilevel"/>
    <w:tmpl w:val="7DBE7F96"/>
    <w:name w:val="WW8Num7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74622"/>
    <w:multiLevelType w:val="hybridMultilevel"/>
    <w:tmpl w:val="A1385380"/>
    <w:name w:val="WW8Num722222"/>
    <w:lvl w:ilvl="0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3" w15:restartNumberingAfterBreak="0">
    <w:nsid w:val="703D2A70"/>
    <w:multiLevelType w:val="hybridMultilevel"/>
    <w:tmpl w:val="2100691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8C02567"/>
    <w:multiLevelType w:val="hybridMultilevel"/>
    <w:tmpl w:val="407AF1C8"/>
    <w:name w:val="WW8Num72222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7781A"/>
    <w:multiLevelType w:val="hybridMultilevel"/>
    <w:tmpl w:val="930E165E"/>
    <w:name w:val="WW8Num7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14"/>
    <w:rsid w:val="0000054B"/>
    <w:rsid w:val="000013C1"/>
    <w:rsid w:val="000020F5"/>
    <w:rsid w:val="00002616"/>
    <w:rsid w:val="00002F7F"/>
    <w:rsid w:val="000031A8"/>
    <w:rsid w:val="00004E90"/>
    <w:rsid w:val="00005F1B"/>
    <w:rsid w:val="00006F72"/>
    <w:rsid w:val="00011768"/>
    <w:rsid w:val="00011902"/>
    <w:rsid w:val="00013464"/>
    <w:rsid w:val="00014C14"/>
    <w:rsid w:val="0001653C"/>
    <w:rsid w:val="000173BF"/>
    <w:rsid w:val="000205FB"/>
    <w:rsid w:val="00020DFC"/>
    <w:rsid w:val="0002214B"/>
    <w:rsid w:val="00023268"/>
    <w:rsid w:val="00023488"/>
    <w:rsid w:val="0002419B"/>
    <w:rsid w:val="00024794"/>
    <w:rsid w:val="00025148"/>
    <w:rsid w:val="0002515A"/>
    <w:rsid w:val="0002525F"/>
    <w:rsid w:val="00026942"/>
    <w:rsid w:val="00027BA6"/>
    <w:rsid w:val="000305DD"/>
    <w:rsid w:val="00031F30"/>
    <w:rsid w:val="0003259F"/>
    <w:rsid w:val="0003292E"/>
    <w:rsid w:val="00032CCC"/>
    <w:rsid w:val="00032E4F"/>
    <w:rsid w:val="00033135"/>
    <w:rsid w:val="00035D51"/>
    <w:rsid w:val="00035E52"/>
    <w:rsid w:val="00035F46"/>
    <w:rsid w:val="00036409"/>
    <w:rsid w:val="0003758D"/>
    <w:rsid w:val="00037BEE"/>
    <w:rsid w:val="000403A9"/>
    <w:rsid w:val="00041AA9"/>
    <w:rsid w:val="00041C92"/>
    <w:rsid w:val="00042218"/>
    <w:rsid w:val="0004294C"/>
    <w:rsid w:val="00042BBE"/>
    <w:rsid w:val="0004302D"/>
    <w:rsid w:val="000445E4"/>
    <w:rsid w:val="000454AA"/>
    <w:rsid w:val="00046630"/>
    <w:rsid w:val="00046846"/>
    <w:rsid w:val="000508D7"/>
    <w:rsid w:val="00051BB2"/>
    <w:rsid w:val="00052F8F"/>
    <w:rsid w:val="00053E41"/>
    <w:rsid w:val="0005483B"/>
    <w:rsid w:val="00055BC4"/>
    <w:rsid w:val="000561CA"/>
    <w:rsid w:val="00056648"/>
    <w:rsid w:val="0006025C"/>
    <w:rsid w:val="00061230"/>
    <w:rsid w:val="000629E6"/>
    <w:rsid w:val="00062B8D"/>
    <w:rsid w:val="00063189"/>
    <w:rsid w:val="000631D2"/>
    <w:rsid w:val="000631F8"/>
    <w:rsid w:val="00063370"/>
    <w:rsid w:val="00064C0E"/>
    <w:rsid w:val="0006551E"/>
    <w:rsid w:val="00065A00"/>
    <w:rsid w:val="00065FCE"/>
    <w:rsid w:val="00072F85"/>
    <w:rsid w:val="00073641"/>
    <w:rsid w:val="000749EA"/>
    <w:rsid w:val="00075103"/>
    <w:rsid w:val="00075543"/>
    <w:rsid w:val="000756BA"/>
    <w:rsid w:val="000759B4"/>
    <w:rsid w:val="00076360"/>
    <w:rsid w:val="000767DD"/>
    <w:rsid w:val="00077D4A"/>
    <w:rsid w:val="00081904"/>
    <w:rsid w:val="0008360F"/>
    <w:rsid w:val="000841E7"/>
    <w:rsid w:val="00084C07"/>
    <w:rsid w:val="00085306"/>
    <w:rsid w:val="00085609"/>
    <w:rsid w:val="00085EA6"/>
    <w:rsid w:val="0008606C"/>
    <w:rsid w:val="00086F90"/>
    <w:rsid w:val="00090A38"/>
    <w:rsid w:val="00090E69"/>
    <w:rsid w:val="000912EF"/>
    <w:rsid w:val="0009172B"/>
    <w:rsid w:val="00091774"/>
    <w:rsid w:val="000917B0"/>
    <w:rsid w:val="00093817"/>
    <w:rsid w:val="00093B30"/>
    <w:rsid w:val="00096993"/>
    <w:rsid w:val="00096B6A"/>
    <w:rsid w:val="000978C6"/>
    <w:rsid w:val="000A2AB8"/>
    <w:rsid w:val="000A2FD2"/>
    <w:rsid w:val="000A3E0C"/>
    <w:rsid w:val="000A40AD"/>
    <w:rsid w:val="000A4430"/>
    <w:rsid w:val="000A4697"/>
    <w:rsid w:val="000A471A"/>
    <w:rsid w:val="000A6342"/>
    <w:rsid w:val="000A6A2A"/>
    <w:rsid w:val="000A6D56"/>
    <w:rsid w:val="000A72EA"/>
    <w:rsid w:val="000A7DBF"/>
    <w:rsid w:val="000B0A7A"/>
    <w:rsid w:val="000B0CE7"/>
    <w:rsid w:val="000B1143"/>
    <w:rsid w:val="000B182F"/>
    <w:rsid w:val="000B2390"/>
    <w:rsid w:val="000B2913"/>
    <w:rsid w:val="000B2DDE"/>
    <w:rsid w:val="000B2FCC"/>
    <w:rsid w:val="000B47CC"/>
    <w:rsid w:val="000B4DCB"/>
    <w:rsid w:val="000B5097"/>
    <w:rsid w:val="000B5857"/>
    <w:rsid w:val="000B5962"/>
    <w:rsid w:val="000B5EA4"/>
    <w:rsid w:val="000B678B"/>
    <w:rsid w:val="000B6E72"/>
    <w:rsid w:val="000B78AE"/>
    <w:rsid w:val="000B7A81"/>
    <w:rsid w:val="000B7E50"/>
    <w:rsid w:val="000B7F93"/>
    <w:rsid w:val="000C1B4D"/>
    <w:rsid w:val="000C2265"/>
    <w:rsid w:val="000C318F"/>
    <w:rsid w:val="000C3389"/>
    <w:rsid w:val="000C356C"/>
    <w:rsid w:val="000C370F"/>
    <w:rsid w:val="000C44F2"/>
    <w:rsid w:val="000C4E16"/>
    <w:rsid w:val="000C523D"/>
    <w:rsid w:val="000C59C5"/>
    <w:rsid w:val="000C5FD3"/>
    <w:rsid w:val="000D0CED"/>
    <w:rsid w:val="000D0DF8"/>
    <w:rsid w:val="000D1321"/>
    <w:rsid w:val="000D1C17"/>
    <w:rsid w:val="000D1E72"/>
    <w:rsid w:val="000D2162"/>
    <w:rsid w:val="000D22BA"/>
    <w:rsid w:val="000D256E"/>
    <w:rsid w:val="000D3757"/>
    <w:rsid w:val="000D3813"/>
    <w:rsid w:val="000D3A4B"/>
    <w:rsid w:val="000D3BC7"/>
    <w:rsid w:val="000D42DA"/>
    <w:rsid w:val="000D489A"/>
    <w:rsid w:val="000D4945"/>
    <w:rsid w:val="000D55BF"/>
    <w:rsid w:val="000D58DC"/>
    <w:rsid w:val="000D5D14"/>
    <w:rsid w:val="000D6569"/>
    <w:rsid w:val="000D6688"/>
    <w:rsid w:val="000D72EA"/>
    <w:rsid w:val="000D78AC"/>
    <w:rsid w:val="000D7EA8"/>
    <w:rsid w:val="000E0ECB"/>
    <w:rsid w:val="000E1219"/>
    <w:rsid w:val="000E1CE5"/>
    <w:rsid w:val="000E279D"/>
    <w:rsid w:val="000E2D2F"/>
    <w:rsid w:val="000E3008"/>
    <w:rsid w:val="000E3C1C"/>
    <w:rsid w:val="000E4E90"/>
    <w:rsid w:val="000E6C5B"/>
    <w:rsid w:val="000E6F7C"/>
    <w:rsid w:val="000F2627"/>
    <w:rsid w:val="000F2838"/>
    <w:rsid w:val="000F402F"/>
    <w:rsid w:val="000F547F"/>
    <w:rsid w:val="000F5653"/>
    <w:rsid w:val="000F634A"/>
    <w:rsid w:val="000F6675"/>
    <w:rsid w:val="000F71C0"/>
    <w:rsid w:val="000F7297"/>
    <w:rsid w:val="000F7356"/>
    <w:rsid w:val="000F7D4F"/>
    <w:rsid w:val="000F7DBA"/>
    <w:rsid w:val="000F7E16"/>
    <w:rsid w:val="00100073"/>
    <w:rsid w:val="00100570"/>
    <w:rsid w:val="001012F9"/>
    <w:rsid w:val="001018E4"/>
    <w:rsid w:val="00101976"/>
    <w:rsid w:val="00101A23"/>
    <w:rsid w:val="001024C0"/>
    <w:rsid w:val="00102AD7"/>
    <w:rsid w:val="00102DFC"/>
    <w:rsid w:val="00102E4C"/>
    <w:rsid w:val="00102EED"/>
    <w:rsid w:val="001037B5"/>
    <w:rsid w:val="00103CFD"/>
    <w:rsid w:val="00103D82"/>
    <w:rsid w:val="00104E17"/>
    <w:rsid w:val="00105341"/>
    <w:rsid w:val="00110146"/>
    <w:rsid w:val="001102FA"/>
    <w:rsid w:val="00110BB8"/>
    <w:rsid w:val="00110CE7"/>
    <w:rsid w:val="001118B7"/>
    <w:rsid w:val="001128C4"/>
    <w:rsid w:val="001130FD"/>
    <w:rsid w:val="0011315F"/>
    <w:rsid w:val="001133C9"/>
    <w:rsid w:val="00113664"/>
    <w:rsid w:val="00113DEA"/>
    <w:rsid w:val="00113E55"/>
    <w:rsid w:val="001152CE"/>
    <w:rsid w:val="0011713B"/>
    <w:rsid w:val="001174B2"/>
    <w:rsid w:val="00117957"/>
    <w:rsid w:val="00120FB8"/>
    <w:rsid w:val="001223B3"/>
    <w:rsid w:val="00122FBA"/>
    <w:rsid w:val="0012419A"/>
    <w:rsid w:val="00125823"/>
    <w:rsid w:val="0012688C"/>
    <w:rsid w:val="00127A86"/>
    <w:rsid w:val="00127E9F"/>
    <w:rsid w:val="001304AB"/>
    <w:rsid w:val="00131447"/>
    <w:rsid w:val="00132344"/>
    <w:rsid w:val="00133472"/>
    <w:rsid w:val="00134345"/>
    <w:rsid w:val="0013669B"/>
    <w:rsid w:val="0013692A"/>
    <w:rsid w:val="00136E58"/>
    <w:rsid w:val="0013790C"/>
    <w:rsid w:val="00140E34"/>
    <w:rsid w:val="001444EA"/>
    <w:rsid w:val="00145CF9"/>
    <w:rsid w:val="00145FFC"/>
    <w:rsid w:val="00146B2E"/>
    <w:rsid w:val="00146D16"/>
    <w:rsid w:val="00146DDD"/>
    <w:rsid w:val="00147816"/>
    <w:rsid w:val="00147964"/>
    <w:rsid w:val="00147DC6"/>
    <w:rsid w:val="00150B59"/>
    <w:rsid w:val="00151AE0"/>
    <w:rsid w:val="00152218"/>
    <w:rsid w:val="00152E61"/>
    <w:rsid w:val="00153096"/>
    <w:rsid w:val="0015314B"/>
    <w:rsid w:val="00154C28"/>
    <w:rsid w:val="00154F99"/>
    <w:rsid w:val="00155450"/>
    <w:rsid w:val="0015664F"/>
    <w:rsid w:val="001569D8"/>
    <w:rsid w:val="00160205"/>
    <w:rsid w:val="00160400"/>
    <w:rsid w:val="00160710"/>
    <w:rsid w:val="001607B7"/>
    <w:rsid w:val="00161415"/>
    <w:rsid w:val="00161B21"/>
    <w:rsid w:val="00162C8B"/>
    <w:rsid w:val="0016382A"/>
    <w:rsid w:val="00163C99"/>
    <w:rsid w:val="00164150"/>
    <w:rsid w:val="0016485C"/>
    <w:rsid w:val="0016556F"/>
    <w:rsid w:val="00165CB1"/>
    <w:rsid w:val="001667D2"/>
    <w:rsid w:val="00166A49"/>
    <w:rsid w:val="001677A4"/>
    <w:rsid w:val="00170861"/>
    <w:rsid w:val="00171EFC"/>
    <w:rsid w:val="0017225F"/>
    <w:rsid w:val="001722B8"/>
    <w:rsid w:val="001733BD"/>
    <w:rsid w:val="00174F8B"/>
    <w:rsid w:val="001752BA"/>
    <w:rsid w:val="001753FF"/>
    <w:rsid w:val="00176E34"/>
    <w:rsid w:val="00176FB7"/>
    <w:rsid w:val="0018009E"/>
    <w:rsid w:val="00180118"/>
    <w:rsid w:val="00180695"/>
    <w:rsid w:val="00180953"/>
    <w:rsid w:val="001814FA"/>
    <w:rsid w:val="001817D7"/>
    <w:rsid w:val="00182A9B"/>
    <w:rsid w:val="0018401F"/>
    <w:rsid w:val="001849C8"/>
    <w:rsid w:val="00185FE4"/>
    <w:rsid w:val="00186ACA"/>
    <w:rsid w:val="00187214"/>
    <w:rsid w:val="001876BF"/>
    <w:rsid w:val="001876CC"/>
    <w:rsid w:val="00187AAC"/>
    <w:rsid w:val="00187E1C"/>
    <w:rsid w:val="0019029D"/>
    <w:rsid w:val="001909C9"/>
    <w:rsid w:val="00191987"/>
    <w:rsid w:val="0019267C"/>
    <w:rsid w:val="00193489"/>
    <w:rsid w:val="00193AEF"/>
    <w:rsid w:val="001961C9"/>
    <w:rsid w:val="00197016"/>
    <w:rsid w:val="001A0449"/>
    <w:rsid w:val="001A133B"/>
    <w:rsid w:val="001A1F31"/>
    <w:rsid w:val="001A2243"/>
    <w:rsid w:val="001A2829"/>
    <w:rsid w:val="001A2B17"/>
    <w:rsid w:val="001A2E6E"/>
    <w:rsid w:val="001A3841"/>
    <w:rsid w:val="001A3A6C"/>
    <w:rsid w:val="001A6829"/>
    <w:rsid w:val="001A6C41"/>
    <w:rsid w:val="001A7216"/>
    <w:rsid w:val="001A7709"/>
    <w:rsid w:val="001B0E65"/>
    <w:rsid w:val="001B3E14"/>
    <w:rsid w:val="001B43DC"/>
    <w:rsid w:val="001B4E33"/>
    <w:rsid w:val="001B67A0"/>
    <w:rsid w:val="001B739C"/>
    <w:rsid w:val="001C0E2A"/>
    <w:rsid w:val="001C23F3"/>
    <w:rsid w:val="001C3843"/>
    <w:rsid w:val="001C3B59"/>
    <w:rsid w:val="001C3BDB"/>
    <w:rsid w:val="001C44D8"/>
    <w:rsid w:val="001C45B1"/>
    <w:rsid w:val="001C4F9B"/>
    <w:rsid w:val="001C535C"/>
    <w:rsid w:val="001C5643"/>
    <w:rsid w:val="001C5B7E"/>
    <w:rsid w:val="001C6344"/>
    <w:rsid w:val="001C6567"/>
    <w:rsid w:val="001C69AA"/>
    <w:rsid w:val="001C75CC"/>
    <w:rsid w:val="001C78E7"/>
    <w:rsid w:val="001C7B0A"/>
    <w:rsid w:val="001D0537"/>
    <w:rsid w:val="001D0774"/>
    <w:rsid w:val="001D0A51"/>
    <w:rsid w:val="001D0C5D"/>
    <w:rsid w:val="001D45A1"/>
    <w:rsid w:val="001D4E57"/>
    <w:rsid w:val="001D5130"/>
    <w:rsid w:val="001D63A2"/>
    <w:rsid w:val="001D67DF"/>
    <w:rsid w:val="001D6985"/>
    <w:rsid w:val="001D7CE5"/>
    <w:rsid w:val="001E1239"/>
    <w:rsid w:val="001E140C"/>
    <w:rsid w:val="001E22B3"/>
    <w:rsid w:val="001E3858"/>
    <w:rsid w:val="001E3F3A"/>
    <w:rsid w:val="001E43D9"/>
    <w:rsid w:val="001E57F0"/>
    <w:rsid w:val="001E5923"/>
    <w:rsid w:val="001E6732"/>
    <w:rsid w:val="001E72AF"/>
    <w:rsid w:val="001E77B1"/>
    <w:rsid w:val="001F2B4B"/>
    <w:rsid w:val="001F2E70"/>
    <w:rsid w:val="001F52FB"/>
    <w:rsid w:val="001F77EC"/>
    <w:rsid w:val="001F7C1A"/>
    <w:rsid w:val="0020075C"/>
    <w:rsid w:val="00201192"/>
    <w:rsid w:val="002013CB"/>
    <w:rsid w:val="0020146B"/>
    <w:rsid w:val="002018FB"/>
    <w:rsid w:val="00201BBF"/>
    <w:rsid w:val="00202AE6"/>
    <w:rsid w:val="002048B1"/>
    <w:rsid w:val="002048D6"/>
    <w:rsid w:val="00204F3B"/>
    <w:rsid w:val="00205B8D"/>
    <w:rsid w:val="00205FBC"/>
    <w:rsid w:val="0021149B"/>
    <w:rsid w:val="00211E01"/>
    <w:rsid w:val="00212754"/>
    <w:rsid w:val="00214B96"/>
    <w:rsid w:val="00215C74"/>
    <w:rsid w:val="002160B9"/>
    <w:rsid w:val="00216235"/>
    <w:rsid w:val="002170FC"/>
    <w:rsid w:val="00217408"/>
    <w:rsid w:val="002175EC"/>
    <w:rsid w:val="00220C70"/>
    <w:rsid w:val="00221692"/>
    <w:rsid w:val="0022255D"/>
    <w:rsid w:val="0022316E"/>
    <w:rsid w:val="00224A59"/>
    <w:rsid w:val="00225798"/>
    <w:rsid w:val="00227099"/>
    <w:rsid w:val="00227C01"/>
    <w:rsid w:val="00230162"/>
    <w:rsid w:val="002325E5"/>
    <w:rsid w:val="00233225"/>
    <w:rsid w:val="00233521"/>
    <w:rsid w:val="0023357A"/>
    <w:rsid w:val="00233F8D"/>
    <w:rsid w:val="00234A31"/>
    <w:rsid w:val="00236EB8"/>
    <w:rsid w:val="00241056"/>
    <w:rsid w:val="00241B47"/>
    <w:rsid w:val="0024205D"/>
    <w:rsid w:val="0024217C"/>
    <w:rsid w:val="0024220D"/>
    <w:rsid w:val="00242317"/>
    <w:rsid w:val="00242972"/>
    <w:rsid w:val="00243021"/>
    <w:rsid w:val="00243693"/>
    <w:rsid w:val="00243BBA"/>
    <w:rsid w:val="00243BF3"/>
    <w:rsid w:val="00244949"/>
    <w:rsid w:val="00245005"/>
    <w:rsid w:val="00245A55"/>
    <w:rsid w:val="00245CC6"/>
    <w:rsid w:val="00247260"/>
    <w:rsid w:val="00250217"/>
    <w:rsid w:val="00250C7A"/>
    <w:rsid w:val="002516C8"/>
    <w:rsid w:val="00252130"/>
    <w:rsid w:val="00252698"/>
    <w:rsid w:val="00252A09"/>
    <w:rsid w:val="00253B62"/>
    <w:rsid w:val="002544E2"/>
    <w:rsid w:val="00254E91"/>
    <w:rsid w:val="00255554"/>
    <w:rsid w:val="0025594E"/>
    <w:rsid w:val="0025596E"/>
    <w:rsid w:val="002559D8"/>
    <w:rsid w:val="00255D19"/>
    <w:rsid w:val="00255D1C"/>
    <w:rsid w:val="00256D35"/>
    <w:rsid w:val="002573B9"/>
    <w:rsid w:val="0025790C"/>
    <w:rsid w:val="00261813"/>
    <w:rsid w:val="00262378"/>
    <w:rsid w:val="00262417"/>
    <w:rsid w:val="002638C7"/>
    <w:rsid w:val="00263C93"/>
    <w:rsid w:val="0026459F"/>
    <w:rsid w:val="002645F8"/>
    <w:rsid w:val="00265527"/>
    <w:rsid w:val="002660EE"/>
    <w:rsid w:val="002670AE"/>
    <w:rsid w:val="00267134"/>
    <w:rsid w:val="00267729"/>
    <w:rsid w:val="00267981"/>
    <w:rsid w:val="00270155"/>
    <w:rsid w:val="00271721"/>
    <w:rsid w:val="00271BBE"/>
    <w:rsid w:val="00271E40"/>
    <w:rsid w:val="00271FF8"/>
    <w:rsid w:val="0027294A"/>
    <w:rsid w:val="002735E6"/>
    <w:rsid w:val="002736CA"/>
    <w:rsid w:val="00274EF0"/>
    <w:rsid w:val="002761EC"/>
    <w:rsid w:val="00276AC4"/>
    <w:rsid w:val="00277BD8"/>
    <w:rsid w:val="00280269"/>
    <w:rsid w:val="00280376"/>
    <w:rsid w:val="00280A3B"/>
    <w:rsid w:val="00281093"/>
    <w:rsid w:val="0028113B"/>
    <w:rsid w:val="00281607"/>
    <w:rsid w:val="002817C2"/>
    <w:rsid w:val="00281D76"/>
    <w:rsid w:val="00281F39"/>
    <w:rsid w:val="00282446"/>
    <w:rsid w:val="00282B2F"/>
    <w:rsid w:val="002860EA"/>
    <w:rsid w:val="00286359"/>
    <w:rsid w:val="00286736"/>
    <w:rsid w:val="00287511"/>
    <w:rsid w:val="00291A5E"/>
    <w:rsid w:val="00292145"/>
    <w:rsid w:val="00294724"/>
    <w:rsid w:val="0029679F"/>
    <w:rsid w:val="002977F0"/>
    <w:rsid w:val="002A22CF"/>
    <w:rsid w:val="002A280B"/>
    <w:rsid w:val="002A504C"/>
    <w:rsid w:val="002A678D"/>
    <w:rsid w:val="002A78E0"/>
    <w:rsid w:val="002B007D"/>
    <w:rsid w:val="002B0CD0"/>
    <w:rsid w:val="002B1B39"/>
    <w:rsid w:val="002B260E"/>
    <w:rsid w:val="002B27C7"/>
    <w:rsid w:val="002B2B3A"/>
    <w:rsid w:val="002B3336"/>
    <w:rsid w:val="002B3657"/>
    <w:rsid w:val="002B3757"/>
    <w:rsid w:val="002B4310"/>
    <w:rsid w:val="002B45FC"/>
    <w:rsid w:val="002B4B94"/>
    <w:rsid w:val="002B560E"/>
    <w:rsid w:val="002B59EE"/>
    <w:rsid w:val="002B5AB9"/>
    <w:rsid w:val="002B7092"/>
    <w:rsid w:val="002B76A5"/>
    <w:rsid w:val="002C068E"/>
    <w:rsid w:val="002C122E"/>
    <w:rsid w:val="002C1306"/>
    <w:rsid w:val="002C3598"/>
    <w:rsid w:val="002C4B9C"/>
    <w:rsid w:val="002C588B"/>
    <w:rsid w:val="002C5CC9"/>
    <w:rsid w:val="002C6760"/>
    <w:rsid w:val="002C7FD6"/>
    <w:rsid w:val="002D135A"/>
    <w:rsid w:val="002D1F59"/>
    <w:rsid w:val="002D2DBD"/>
    <w:rsid w:val="002D3749"/>
    <w:rsid w:val="002D432D"/>
    <w:rsid w:val="002D694E"/>
    <w:rsid w:val="002D7972"/>
    <w:rsid w:val="002E009E"/>
    <w:rsid w:val="002E0214"/>
    <w:rsid w:val="002E16BD"/>
    <w:rsid w:val="002E376D"/>
    <w:rsid w:val="002E51D3"/>
    <w:rsid w:val="002E5EDF"/>
    <w:rsid w:val="002E6054"/>
    <w:rsid w:val="002E6A47"/>
    <w:rsid w:val="002F0884"/>
    <w:rsid w:val="002F0924"/>
    <w:rsid w:val="002F17C5"/>
    <w:rsid w:val="002F2167"/>
    <w:rsid w:val="002F2483"/>
    <w:rsid w:val="002F2620"/>
    <w:rsid w:val="002F2DEC"/>
    <w:rsid w:val="002F2FCF"/>
    <w:rsid w:val="002F44AC"/>
    <w:rsid w:val="002F4981"/>
    <w:rsid w:val="002F5351"/>
    <w:rsid w:val="002F5977"/>
    <w:rsid w:val="002F67F0"/>
    <w:rsid w:val="002F7236"/>
    <w:rsid w:val="00300CD1"/>
    <w:rsid w:val="00300D2C"/>
    <w:rsid w:val="00301854"/>
    <w:rsid w:val="00301890"/>
    <w:rsid w:val="00301A22"/>
    <w:rsid w:val="00302A60"/>
    <w:rsid w:val="00303B74"/>
    <w:rsid w:val="00304727"/>
    <w:rsid w:val="00305031"/>
    <w:rsid w:val="003050E5"/>
    <w:rsid w:val="0030530C"/>
    <w:rsid w:val="00305798"/>
    <w:rsid w:val="00306132"/>
    <w:rsid w:val="00306838"/>
    <w:rsid w:val="00307823"/>
    <w:rsid w:val="0031061C"/>
    <w:rsid w:val="00310D18"/>
    <w:rsid w:val="00310F1A"/>
    <w:rsid w:val="00311267"/>
    <w:rsid w:val="003137B8"/>
    <w:rsid w:val="00313859"/>
    <w:rsid w:val="00314654"/>
    <w:rsid w:val="003149CC"/>
    <w:rsid w:val="00314C46"/>
    <w:rsid w:val="00315783"/>
    <w:rsid w:val="00315C94"/>
    <w:rsid w:val="00316D64"/>
    <w:rsid w:val="003172FB"/>
    <w:rsid w:val="00317830"/>
    <w:rsid w:val="003219C8"/>
    <w:rsid w:val="00321AEA"/>
    <w:rsid w:val="00322CAE"/>
    <w:rsid w:val="00323DD2"/>
    <w:rsid w:val="0032406F"/>
    <w:rsid w:val="003241BA"/>
    <w:rsid w:val="00324BA7"/>
    <w:rsid w:val="00325168"/>
    <w:rsid w:val="00325750"/>
    <w:rsid w:val="003258F8"/>
    <w:rsid w:val="00325A32"/>
    <w:rsid w:val="003264D2"/>
    <w:rsid w:val="00326B16"/>
    <w:rsid w:val="00327695"/>
    <w:rsid w:val="00330848"/>
    <w:rsid w:val="00330A57"/>
    <w:rsid w:val="00330B71"/>
    <w:rsid w:val="00330C93"/>
    <w:rsid w:val="00331105"/>
    <w:rsid w:val="00331E0F"/>
    <w:rsid w:val="0033271D"/>
    <w:rsid w:val="0033296C"/>
    <w:rsid w:val="00332F72"/>
    <w:rsid w:val="00334F62"/>
    <w:rsid w:val="00335D4C"/>
    <w:rsid w:val="00336114"/>
    <w:rsid w:val="003371B4"/>
    <w:rsid w:val="00337643"/>
    <w:rsid w:val="0034010A"/>
    <w:rsid w:val="003404DE"/>
    <w:rsid w:val="00342669"/>
    <w:rsid w:val="00342D02"/>
    <w:rsid w:val="003441FC"/>
    <w:rsid w:val="00344710"/>
    <w:rsid w:val="00344B46"/>
    <w:rsid w:val="003450E1"/>
    <w:rsid w:val="00345823"/>
    <w:rsid w:val="00345C4F"/>
    <w:rsid w:val="00345FF5"/>
    <w:rsid w:val="003465B3"/>
    <w:rsid w:val="00346AD6"/>
    <w:rsid w:val="0035058B"/>
    <w:rsid w:val="00352AAB"/>
    <w:rsid w:val="0035321F"/>
    <w:rsid w:val="00353814"/>
    <w:rsid w:val="00354298"/>
    <w:rsid w:val="00354F6F"/>
    <w:rsid w:val="00355B4F"/>
    <w:rsid w:val="00356452"/>
    <w:rsid w:val="00356649"/>
    <w:rsid w:val="00356D75"/>
    <w:rsid w:val="00356D9B"/>
    <w:rsid w:val="00360E60"/>
    <w:rsid w:val="00361892"/>
    <w:rsid w:val="003618FB"/>
    <w:rsid w:val="00361A38"/>
    <w:rsid w:val="00361E09"/>
    <w:rsid w:val="00362D2E"/>
    <w:rsid w:val="00362D87"/>
    <w:rsid w:val="00363058"/>
    <w:rsid w:val="003633B9"/>
    <w:rsid w:val="00363572"/>
    <w:rsid w:val="00363AB5"/>
    <w:rsid w:val="003653AA"/>
    <w:rsid w:val="003664F2"/>
    <w:rsid w:val="003671DA"/>
    <w:rsid w:val="00367C6E"/>
    <w:rsid w:val="00370B9B"/>
    <w:rsid w:val="00372DDC"/>
    <w:rsid w:val="0037322D"/>
    <w:rsid w:val="00373285"/>
    <w:rsid w:val="00375504"/>
    <w:rsid w:val="00375A02"/>
    <w:rsid w:val="00375F8E"/>
    <w:rsid w:val="00376209"/>
    <w:rsid w:val="003769AA"/>
    <w:rsid w:val="00376D01"/>
    <w:rsid w:val="00377174"/>
    <w:rsid w:val="00377D58"/>
    <w:rsid w:val="003808D6"/>
    <w:rsid w:val="00382209"/>
    <w:rsid w:val="003823D4"/>
    <w:rsid w:val="003824EC"/>
    <w:rsid w:val="00382A98"/>
    <w:rsid w:val="00382C94"/>
    <w:rsid w:val="003831DE"/>
    <w:rsid w:val="003835A8"/>
    <w:rsid w:val="0038409B"/>
    <w:rsid w:val="003843FD"/>
    <w:rsid w:val="00384775"/>
    <w:rsid w:val="00385936"/>
    <w:rsid w:val="00386346"/>
    <w:rsid w:val="00387551"/>
    <w:rsid w:val="00387C67"/>
    <w:rsid w:val="0039152C"/>
    <w:rsid w:val="00391AD6"/>
    <w:rsid w:val="00392161"/>
    <w:rsid w:val="00393851"/>
    <w:rsid w:val="00393E05"/>
    <w:rsid w:val="00394FAF"/>
    <w:rsid w:val="0039503A"/>
    <w:rsid w:val="003950E2"/>
    <w:rsid w:val="00395882"/>
    <w:rsid w:val="00396F51"/>
    <w:rsid w:val="00397B5D"/>
    <w:rsid w:val="003A00FB"/>
    <w:rsid w:val="003A01BE"/>
    <w:rsid w:val="003A06BB"/>
    <w:rsid w:val="003A06C1"/>
    <w:rsid w:val="003A07E4"/>
    <w:rsid w:val="003A3C0F"/>
    <w:rsid w:val="003A3C97"/>
    <w:rsid w:val="003A3D23"/>
    <w:rsid w:val="003A435B"/>
    <w:rsid w:val="003A49F5"/>
    <w:rsid w:val="003A5DF1"/>
    <w:rsid w:val="003A6A34"/>
    <w:rsid w:val="003A6D70"/>
    <w:rsid w:val="003A6FA8"/>
    <w:rsid w:val="003A7485"/>
    <w:rsid w:val="003B1862"/>
    <w:rsid w:val="003B19C8"/>
    <w:rsid w:val="003B3150"/>
    <w:rsid w:val="003B3A5C"/>
    <w:rsid w:val="003B4DDC"/>
    <w:rsid w:val="003B59D2"/>
    <w:rsid w:val="003B5D87"/>
    <w:rsid w:val="003B6283"/>
    <w:rsid w:val="003C0030"/>
    <w:rsid w:val="003C0082"/>
    <w:rsid w:val="003C0AA0"/>
    <w:rsid w:val="003C0D25"/>
    <w:rsid w:val="003C1148"/>
    <w:rsid w:val="003C16E2"/>
    <w:rsid w:val="003C17C7"/>
    <w:rsid w:val="003C2226"/>
    <w:rsid w:val="003C252E"/>
    <w:rsid w:val="003C46B9"/>
    <w:rsid w:val="003C4918"/>
    <w:rsid w:val="003C4F0B"/>
    <w:rsid w:val="003C5D03"/>
    <w:rsid w:val="003C60F7"/>
    <w:rsid w:val="003C7BCC"/>
    <w:rsid w:val="003D03D9"/>
    <w:rsid w:val="003D081C"/>
    <w:rsid w:val="003D0839"/>
    <w:rsid w:val="003D175F"/>
    <w:rsid w:val="003D21B9"/>
    <w:rsid w:val="003D480C"/>
    <w:rsid w:val="003D603C"/>
    <w:rsid w:val="003D6A09"/>
    <w:rsid w:val="003D6C31"/>
    <w:rsid w:val="003D6E5B"/>
    <w:rsid w:val="003D784D"/>
    <w:rsid w:val="003E0180"/>
    <w:rsid w:val="003E02DB"/>
    <w:rsid w:val="003E04B0"/>
    <w:rsid w:val="003E050D"/>
    <w:rsid w:val="003E556D"/>
    <w:rsid w:val="003E6B42"/>
    <w:rsid w:val="003E70BD"/>
    <w:rsid w:val="003E74A9"/>
    <w:rsid w:val="003F02EE"/>
    <w:rsid w:val="003F1992"/>
    <w:rsid w:val="003F449E"/>
    <w:rsid w:val="003F4DB0"/>
    <w:rsid w:val="003F4EAB"/>
    <w:rsid w:val="003F791F"/>
    <w:rsid w:val="003F7FBF"/>
    <w:rsid w:val="0040170E"/>
    <w:rsid w:val="0040201F"/>
    <w:rsid w:val="004026D2"/>
    <w:rsid w:val="00403E82"/>
    <w:rsid w:val="0040451F"/>
    <w:rsid w:val="00404802"/>
    <w:rsid w:val="0040656D"/>
    <w:rsid w:val="00406B1D"/>
    <w:rsid w:val="00410B89"/>
    <w:rsid w:val="00412D0A"/>
    <w:rsid w:val="00412DF3"/>
    <w:rsid w:val="004135A5"/>
    <w:rsid w:val="004138CC"/>
    <w:rsid w:val="00413A58"/>
    <w:rsid w:val="00414A94"/>
    <w:rsid w:val="00415C72"/>
    <w:rsid w:val="00417358"/>
    <w:rsid w:val="004173F3"/>
    <w:rsid w:val="00417ED4"/>
    <w:rsid w:val="004200BF"/>
    <w:rsid w:val="00420199"/>
    <w:rsid w:val="00420874"/>
    <w:rsid w:val="0042161E"/>
    <w:rsid w:val="00421D91"/>
    <w:rsid w:val="00422838"/>
    <w:rsid w:val="0042286E"/>
    <w:rsid w:val="004235B0"/>
    <w:rsid w:val="00424502"/>
    <w:rsid w:val="0042509E"/>
    <w:rsid w:val="004264BA"/>
    <w:rsid w:val="00426ED2"/>
    <w:rsid w:val="0042761D"/>
    <w:rsid w:val="004279FF"/>
    <w:rsid w:val="00431021"/>
    <w:rsid w:val="00431DC2"/>
    <w:rsid w:val="004332B2"/>
    <w:rsid w:val="00433386"/>
    <w:rsid w:val="00434958"/>
    <w:rsid w:val="00434D9A"/>
    <w:rsid w:val="00434E65"/>
    <w:rsid w:val="00434EB9"/>
    <w:rsid w:val="00434F84"/>
    <w:rsid w:val="004352B8"/>
    <w:rsid w:val="00436435"/>
    <w:rsid w:val="0043682A"/>
    <w:rsid w:val="004374C8"/>
    <w:rsid w:val="0043754E"/>
    <w:rsid w:val="004376BB"/>
    <w:rsid w:val="00440166"/>
    <w:rsid w:val="00441ABC"/>
    <w:rsid w:val="004420EF"/>
    <w:rsid w:val="00443F45"/>
    <w:rsid w:val="00444393"/>
    <w:rsid w:val="0044462A"/>
    <w:rsid w:val="00444C32"/>
    <w:rsid w:val="00444FC5"/>
    <w:rsid w:val="00445351"/>
    <w:rsid w:val="00446C1B"/>
    <w:rsid w:val="00446CCE"/>
    <w:rsid w:val="00450881"/>
    <w:rsid w:val="0045242D"/>
    <w:rsid w:val="004526F6"/>
    <w:rsid w:val="00453273"/>
    <w:rsid w:val="00454067"/>
    <w:rsid w:val="00455297"/>
    <w:rsid w:val="00455EDB"/>
    <w:rsid w:val="0045608B"/>
    <w:rsid w:val="0045677B"/>
    <w:rsid w:val="00457666"/>
    <w:rsid w:val="00460CFF"/>
    <w:rsid w:val="00462C18"/>
    <w:rsid w:val="00462D90"/>
    <w:rsid w:val="00463EE7"/>
    <w:rsid w:val="00465E90"/>
    <w:rsid w:val="0046624A"/>
    <w:rsid w:val="00466FF1"/>
    <w:rsid w:val="004672AC"/>
    <w:rsid w:val="004674A4"/>
    <w:rsid w:val="004677FE"/>
    <w:rsid w:val="00470B53"/>
    <w:rsid w:val="004717B9"/>
    <w:rsid w:val="0047267B"/>
    <w:rsid w:val="00473078"/>
    <w:rsid w:val="004746BB"/>
    <w:rsid w:val="00475FDD"/>
    <w:rsid w:val="00475FF7"/>
    <w:rsid w:val="0047714D"/>
    <w:rsid w:val="00480CA8"/>
    <w:rsid w:val="00481992"/>
    <w:rsid w:val="00483A95"/>
    <w:rsid w:val="0048435E"/>
    <w:rsid w:val="004848A0"/>
    <w:rsid w:val="00484E4D"/>
    <w:rsid w:val="004851F0"/>
    <w:rsid w:val="0048583B"/>
    <w:rsid w:val="0048585F"/>
    <w:rsid w:val="00485A94"/>
    <w:rsid w:val="004869BC"/>
    <w:rsid w:val="00486E89"/>
    <w:rsid w:val="004871C0"/>
    <w:rsid w:val="00487A14"/>
    <w:rsid w:val="00487AF4"/>
    <w:rsid w:val="00487CED"/>
    <w:rsid w:val="004905F1"/>
    <w:rsid w:val="00491E73"/>
    <w:rsid w:val="00494330"/>
    <w:rsid w:val="00494A62"/>
    <w:rsid w:val="00494E3F"/>
    <w:rsid w:val="004A0171"/>
    <w:rsid w:val="004A0517"/>
    <w:rsid w:val="004A1401"/>
    <w:rsid w:val="004A1955"/>
    <w:rsid w:val="004A1B89"/>
    <w:rsid w:val="004A1C98"/>
    <w:rsid w:val="004A1CF6"/>
    <w:rsid w:val="004A2535"/>
    <w:rsid w:val="004A2B3E"/>
    <w:rsid w:val="004A32F3"/>
    <w:rsid w:val="004A3F5E"/>
    <w:rsid w:val="004A5CFD"/>
    <w:rsid w:val="004A6E9F"/>
    <w:rsid w:val="004A78E4"/>
    <w:rsid w:val="004B0464"/>
    <w:rsid w:val="004B11FD"/>
    <w:rsid w:val="004B1AE3"/>
    <w:rsid w:val="004B38AE"/>
    <w:rsid w:val="004B40A8"/>
    <w:rsid w:val="004B4145"/>
    <w:rsid w:val="004B74B2"/>
    <w:rsid w:val="004B78C7"/>
    <w:rsid w:val="004C003D"/>
    <w:rsid w:val="004C02D5"/>
    <w:rsid w:val="004C02E6"/>
    <w:rsid w:val="004C1F10"/>
    <w:rsid w:val="004C5B2E"/>
    <w:rsid w:val="004C6278"/>
    <w:rsid w:val="004C6A12"/>
    <w:rsid w:val="004C6F8D"/>
    <w:rsid w:val="004C7F7A"/>
    <w:rsid w:val="004D0A1F"/>
    <w:rsid w:val="004D1B31"/>
    <w:rsid w:val="004D1C26"/>
    <w:rsid w:val="004D238A"/>
    <w:rsid w:val="004D4226"/>
    <w:rsid w:val="004D5D41"/>
    <w:rsid w:val="004D66E4"/>
    <w:rsid w:val="004D7CAD"/>
    <w:rsid w:val="004E0213"/>
    <w:rsid w:val="004E1735"/>
    <w:rsid w:val="004E17F0"/>
    <w:rsid w:val="004E24B4"/>
    <w:rsid w:val="004E7968"/>
    <w:rsid w:val="004E7C25"/>
    <w:rsid w:val="004F09DC"/>
    <w:rsid w:val="004F0A4F"/>
    <w:rsid w:val="004F0DEB"/>
    <w:rsid w:val="004F10E5"/>
    <w:rsid w:val="004F14B0"/>
    <w:rsid w:val="004F1A39"/>
    <w:rsid w:val="004F2242"/>
    <w:rsid w:val="004F2739"/>
    <w:rsid w:val="004F33A0"/>
    <w:rsid w:val="004F3B76"/>
    <w:rsid w:val="004F4024"/>
    <w:rsid w:val="004F6F55"/>
    <w:rsid w:val="00501B08"/>
    <w:rsid w:val="00501E53"/>
    <w:rsid w:val="0050313B"/>
    <w:rsid w:val="005037C0"/>
    <w:rsid w:val="00504D68"/>
    <w:rsid w:val="0050552E"/>
    <w:rsid w:val="00505A11"/>
    <w:rsid w:val="00506F5E"/>
    <w:rsid w:val="0051064D"/>
    <w:rsid w:val="00511171"/>
    <w:rsid w:val="00511E54"/>
    <w:rsid w:val="005121CD"/>
    <w:rsid w:val="00512429"/>
    <w:rsid w:val="0051523C"/>
    <w:rsid w:val="00515522"/>
    <w:rsid w:val="005159BE"/>
    <w:rsid w:val="00516D29"/>
    <w:rsid w:val="00516E23"/>
    <w:rsid w:val="005171A8"/>
    <w:rsid w:val="00517B5C"/>
    <w:rsid w:val="00521983"/>
    <w:rsid w:val="005234A7"/>
    <w:rsid w:val="00524B7C"/>
    <w:rsid w:val="005254EF"/>
    <w:rsid w:val="00525969"/>
    <w:rsid w:val="00525A76"/>
    <w:rsid w:val="0052677B"/>
    <w:rsid w:val="005301BC"/>
    <w:rsid w:val="0053026C"/>
    <w:rsid w:val="005303C4"/>
    <w:rsid w:val="00530E76"/>
    <w:rsid w:val="005313E2"/>
    <w:rsid w:val="00531686"/>
    <w:rsid w:val="00532377"/>
    <w:rsid w:val="0053252F"/>
    <w:rsid w:val="005333B5"/>
    <w:rsid w:val="0053348D"/>
    <w:rsid w:val="00533E2F"/>
    <w:rsid w:val="005359B8"/>
    <w:rsid w:val="005363AF"/>
    <w:rsid w:val="005369D6"/>
    <w:rsid w:val="00536EC4"/>
    <w:rsid w:val="00537616"/>
    <w:rsid w:val="00537817"/>
    <w:rsid w:val="005401FD"/>
    <w:rsid w:val="005402BD"/>
    <w:rsid w:val="005404D1"/>
    <w:rsid w:val="0054099A"/>
    <w:rsid w:val="005410D5"/>
    <w:rsid w:val="005414EB"/>
    <w:rsid w:val="005425E7"/>
    <w:rsid w:val="005429B4"/>
    <w:rsid w:val="0054329C"/>
    <w:rsid w:val="00543FD4"/>
    <w:rsid w:val="00544782"/>
    <w:rsid w:val="005449C8"/>
    <w:rsid w:val="00544A17"/>
    <w:rsid w:val="00544D8B"/>
    <w:rsid w:val="00547D0A"/>
    <w:rsid w:val="00550679"/>
    <w:rsid w:val="00550C5D"/>
    <w:rsid w:val="0055130E"/>
    <w:rsid w:val="005513FA"/>
    <w:rsid w:val="005517E8"/>
    <w:rsid w:val="0055205B"/>
    <w:rsid w:val="00552BAF"/>
    <w:rsid w:val="00552E09"/>
    <w:rsid w:val="00552FD8"/>
    <w:rsid w:val="00554764"/>
    <w:rsid w:val="00555665"/>
    <w:rsid w:val="00555845"/>
    <w:rsid w:val="00555A30"/>
    <w:rsid w:val="00556856"/>
    <w:rsid w:val="0055744C"/>
    <w:rsid w:val="0055752A"/>
    <w:rsid w:val="0055756B"/>
    <w:rsid w:val="0055785D"/>
    <w:rsid w:val="0055791A"/>
    <w:rsid w:val="00561539"/>
    <w:rsid w:val="00562147"/>
    <w:rsid w:val="00564A15"/>
    <w:rsid w:val="00565015"/>
    <w:rsid w:val="0056567F"/>
    <w:rsid w:val="00566A5C"/>
    <w:rsid w:val="00566B6F"/>
    <w:rsid w:val="00567175"/>
    <w:rsid w:val="00567B86"/>
    <w:rsid w:val="00567BC1"/>
    <w:rsid w:val="00571E48"/>
    <w:rsid w:val="0057268D"/>
    <w:rsid w:val="00573589"/>
    <w:rsid w:val="005736E8"/>
    <w:rsid w:val="00573CDC"/>
    <w:rsid w:val="00573DDF"/>
    <w:rsid w:val="00575CC1"/>
    <w:rsid w:val="00575F40"/>
    <w:rsid w:val="00576380"/>
    <w:rsid w:val="005770A3"/>
    <w:rsid w:val="00577279"/>
    <w:rsid w:val="005806E7"/>
    <w:rsid w:val="005811F1"/>
    <w:rsid w:val="005814D1"/>
    <w:rsid w:val="005818F9"/>
    <w:rsid w:val="00581B4D"/>
    <w:rsid w:val="00583EB2"/>
    <w:rsid w:val="00584031"/>
    <w:rsid w:val="00585875"/>
    <w:rsid w:val="00586704"/>
    <w:rsid w:val="0058757A"/>
    <w:rsid w:val="005903AA"/>
    <w:rsid w:val="0059055B"/>
    <w:rsid w:val="00590D0F"/>
    <w:rsid w:val="005910C2"/>
    <w:rsid w:val="00592B22"/>
    <w:rsid w:val="0059453F"/>
    <w:rsid w:val="00594549"/>
    <w:rsid w:val="00594FD3"/>
    <w:rsid w:val="0059547B"/>
    <w:rsid w:val="00596411"/>
    <w:rsid w:val="00596960"/>
    <w:rsid w:val="00596AA4"/>
    <w:rsid w:val="00597052"/>
    <w:rsid w:val="00597C87"/>
    <w:rsid w:val="005A111F"/>
    <w:rsid w:val="005A1899"/>
    <w:rsid w:val="005A1C3A"/>
    <w:rsid w:val="005A33C3"/>
    <w:rsid w:val="005A7592"/>
    <w:rsid w:val="005A75E4"/>
    <w:rsid w:val="005B0F5D"/>
    <w:rsid w:val="005B1D19"/>
    <w:rsid w:val="005B2F25"/>
    <w:rsid w:val="005B359F"/>
    <w:rsid w:val="005B3ADF"/>
    <w:rsid w:val="005B4241"/>
    <w:rsid w:val="005B4B46"/>
    <w:rsid w:val="005B4FDE"/>
    <w:rsid w:val="005B5FF3"/>
    <w:rsid w:val="005B625B"/>
    <w:rsid w:val="005B6529"/>
    <w:rsid w:val="005B6E0C"/>
    <w:rsid w:val="005B778D"/>
    <w:rsid w:val="005C017A"/>
    <w:rsid w:val="005C18ED"/>
    <w:rsid w:val="005C230D"/>
    <w:rsid w:val="005C2C8C"/>
    <w:rsid w:val="005C38B1"/>
    <w:rsid w:val="005C447A"/>
    <w:rsid w:val="005C53E4"/>
    <w:rsid w:val="005C619B"/>
    <w:rsid w:val="005C6B50"/>
    <w:rsid w:val="005C6C7B"/>
    <w:rsid w:val="005C7338"/>
    <w:rsid w:val="005C752B"/>
    <w:rsid w:val="005D1A14"/>
    <w:rsid w:val="005D2192"/>
    <w:rsid w:val="005D4AC4"/>
    <w:rsid w:val="005D54E2"/>
    <w:rsid w:val="005D5606"/>
    <w:rsid w:val="005D73FF"/>
    <w:rsid w:val="005E0111"/>
    <w:rsid w:val="005E0165"/>
    <w:rsid w:val="005E0937"/>
    <w:rsid w:val="005E19C4"/>
    <w:rsid w:val="005E5A7F"/>
    <w:rsid w:val="005E70A7"/>
    <w:rsid w:val="005E725C"/>
    <w:rsid w:val="005F003E"/>
    <w:rsid w:val="005F10EC"/>
    <w:rsid w:val="005F17B0"/>
    <w:rsid w:val="005F51CE"/>
    <w:rsid w:val="005F690E"/>
    <w:rsid w:val="0060034C"/>
    <w:rsid w:val="00601296"/>
    <w:rsid w:val="00601499"/>
    <w:rsid w:val="00601EE8"/>
    <w:rsid w:val="00602CFB"/>
    <w:rsid w:val="00602F9F"/>
    <w:rsid w:val="00603701"/>
    <w:rsid w:val="00603FE3"/>
    <w:rsid w:val="00605320"/>
    <w:rsid w:val="006056EB"/>
    <w:rsid w:val="0060792E"/>
    <w:rsid w:val="00611251"/>
    <w:rsid w:val="006112DC"/>
    <w:rsid w:val="00611891"/>
    <w:rsid w:val="00611936"/>
    <w:rsid w:val="006134C3"/>
    <w:rsid w:val="0061581E"/>
    <w:rsid w:val="00615D3B"/>
    <w:rsid w:val="00616158"/>
    <w:rsid w:val="00616185"/>
    <w:rsid w:val="006204FD"/>
    <w:rsid w:val="00620C9D"/>
    <w:rsid w:val="00620FEB"/>
    <w:rsid w:val="006211AB"/>
    <w:rsid w:val="00623F8D"/>
    <w:rsid w:val="00624587"/>
    <w:rsid w:val="006249CC"/>
    <w:rsid w:val="00625C49"/>
    <w:rsid w:val="00630AFD"/>
    <w:rsid w:val="00630B29"/>
    <w:rsid w:val="00630E05"/>
    <w:rsid w:val="00630FBE"/>
    <w:rsid w:val="006312D6"/>
    <w:rsid w:val="00633D40"/>
    <w:rsid w:val="00633D96"/>
    <w:rsid w:val="006351B1"/>
    <w:rsid w:val="00635CBF"/>
    <w:rsid w:val="00635E97"/>
    <w:rsid w:val="00637CE1"/>
    <w:rsid w:val="006409B2"/>
    <w:rsid w:val="006416C3"/>
    <w:rsid w:val="00641F49"/>
    <w:rsid w:val="00642E14"/>
    <w:rsid w:val="00643367"/>
    <w:rsid w:val="0064393D"/>
    <w:rsid w:val="0064421B"/>
    <w:rsid w:val="00644805"/>
    <w:rsid w:val="0064551A"/>
    <w:rsid w:val="0065114A"/>
    <w:rsid w:val="0065159A"/>
    <w:rsid w:val="0065263F"/>
    <w:rsid w:val="00652B11"/>
    <w:rsid w:val="00654048"/>
    <w:rsid w:val="00654465"/>
    <w:rsid w:val="006545AB"/>
    <w:rsid w:val="00654EDF"/>
    <w:rsid w:val="00655ABC"/>
    <w:rsid w:val="00657A20"/>
    <w:rsid w:val="00661E82"/>
    <w:rsid w:val="0066412C"/>
    <w:rsid w:val="00664457"/>
    <w:rsid w:val="00665B92"/>
    <w:rsid w:val="00665DE7"/>
    <w:rsid w:val="00667142"/>
    <w:rsid w:val="00671017"/>
    <w:rsid w:val="00672536"/>
    <w:rsid w:val="006732DF"/>
    <w:rsid w:val="006739B9"/>
    <w:rsid w:val="00674BF6"/>
    <w:rsid w:val="00675441"/>
    <w:rsid w:val="006756F2"/>
    <w:rsid w:val="00676F77"/>
    <w:rsid w:val="00677A8F"/>
    <w:rsid w:val="006802B9"/>
    <w:rsid w:val="006821DF"/>
    <w:rsid w:val="006825F8"/>
    <w:rsid w:val="006829F2"/>
    <w:rsid w:val="00682EDC"/>
    <w:rsid w:val="00683546"/>
    <w:rsid w:val="00683766"/>
    <w:rsid w:val="00683B0D"/>
    <w:rsid w:val="00683BC0"/>
    <w:rsid w:val="00683D0B"/>
    <w:rsid w:val="0068412A"/>
    <w:rsid w:val="006847A7"/>
    <w:rsid w:val="00684B30"/>
    <w:rsid w:val="00685923"/>
    <w:rsid w:val="00685C16"/>
    <w:rsid w:val="00685F3F"/>
    <w:rsid w:val="006868B5"/>
    <w:rsid w:val="00687720"/>
    <w:rsid w:val="00690668"/>
    <w:rsid w:val="0069100B"/>
    <w:rsid w:val="00691606"/>
    <w:rsid w:val="0069208C"/>
    <w:rsid w:val="006926C9"/>
    <w:rsid w:val="006938C2"/>
    <w:rsid w:val="00695B6F"/>
    <w:rsid w:val="006960C9"/>
    <w:rsid w:val="006964D7"/>
    <w:rsid w:val="006965F2"/>
    <w:rsid w:val="00697BC2"/>
    <w:rsid w:val="006A0388"/>
    <w:rsid w:val="006A0A10"/>
    <w:rsid w:val="006A356E"/>
    <w:rsid w:val="006A39B7"/>
    <w:rsid w:val="006A5821"/>
    <w:rsid w:val="006A6176"/>
    <w:rsid w:val="006A7798"/>
    <w:rsid w:val="006B02B6"/>
    <w:rsid w:val="006B0C28"/>
    <w:rsid w:val="006B1450"/>
    <w:rsid w:val="006B15B7"/>
    <w:rsid w:val="006B1859"/>
    <w:rsid w:val="006B1A74"/>
    <w:rsid w:val="006B1AD5"/>
    <w:rsid w:val="006B2104"/>
    <w:rsid w:val="006B32C3"/>
    <w:rsid w:val="006B628D"/>
    <w:rsid w:val="006B7D62"/>
    <w:rsid w:val="006C00F1"/>
    <w:rsid w:val="006C06B8"/>
    <w:rsid w:val="006C0C84"/>
    <w:rsid w:val="006C137C"/>
    <w:rsid w:val="006C16DD"/>
    <w:rsid w:val="006C43D9"/>
    <w:rsid w:val="006C47A8"/>
    <w:rsid w:val="006C4828"/>
    <w:rsid w:val="006C4A3E"/>
    <w:rsid w:val="006C62F7"/>
    <w:rsid w:val="006C63FE"/>
    <w:rsid w:val="006C7F9E"/>
    <w:rsid w:val="006D02B5"/>
    <w:rsid w:val="006D0592"/>
    <w:rsid w:val="006D0976"/>
    <w:rsid w:val="006D0B4D"/>
    <w:rsid w:val="006D18F8"/>
    <w:rsid w:val="006D1D53"/>
    <w:rsid w:val="006D2C1C"/>
    <w:rsid w:val="006D3287"/>
    <w:rsid w:val="006D3314"/>
    <w:rsid w:val="006D3595"/>
    <w:rsid w:val="006D3A6F"/>
    <w:rsid w:val="006D6366"/>
    <w:rsid w:val="006E00B4"/>
    <w:rsid w:val="006E0B92"/>
    <w:rsid w:val="006E1E8A"/>
    <w:rsid w:val="006E2025"/>
    <w:rsid w:val="006E2CCF"/>
    <w:rsid w:val="006E3DED"/>
    <w:rsid w:val="006E3EF5"/>
    <w:rsid w:val="006E4229"/>
    <w:rsid w:val="006E43A3"/>
    <w:rsid w:val="006E5292"/>
    <w:rsid w:val="006E5550"/>
    <w:rsid w:val="006E594B"/>
    <w:rsid w:val="006E5FE6"/>
    <w:rsid w:val="006E7709"/>
    <w:rsid w:val="006E7921"/>
    <w:rsid w:val="006F02CA"/>
    <w:rsid w:val="006F05F8"/>
    <w:rsid w:val="006F1D0D"/>
    <w:rsid w:val="006F34AB"/>
    <w:rsid w:val="006F4893"/>
    <w:rsid w:val="006F5036"/>
    <w:rsid w:val="006F518F"/>
    <w:rsid w:val="006F53AC"/>
    <w:rsid w:val="006F54D6"/>
    <w:rsid w:val="006F66F0"/>
    <w:rsid w:val="006F6972"/>
    <w:rsid w:val="006F6D70"/>
    <w:rsid w:val="006F7118"/>
    <w:rsid w:val="006F78CE"/>
    <w:rsid w:val="00700B92"/>
    <w:rsid w:val="007013EC"/>
    <w:rsid w:val="00701B44"/>
    <w:rsid w:val="0070314D"/>
    <w:rsid w:val="00703308"/>
    <w:rsid w:val="00703559"/>
    <w:rsid w:val="007036DC"/>
    <w:rsid w:val="007045AB"/>
    <w:rsid w:val="00705423"/>
    <w:rsid w:val="00705C0B"/>
    <w:rsid w:val="0070611A"/>
    <w:rsid w:val="007063EF"/>
    <w:rsid w:val="00707113"/>
    <w:rsid w:val="00707813"/>
    <w:rsid w:val="00707B86"/>
    <w:rsid w:val="00710091"/>
    <w:rsid w:val="00710E11"/>
    <w:rsid w:val="00712223"/>
    <w:rsid w:val="00712566"/>
    <w:rsid w:val="007129D9"/>
    <w:rsid w:val="00712C78"/>
    <w:rsid w:val="007135A2"/>
    <w:rsid w:val="007137C9"/>
    <w:rsid w:val="0071391D"/>
    <w:rsid w:val="00713CF9"/>
    <w:rsid w:val="00722BAE"/>
    <w:rsid w:val="00723410"/>
    <w:rsid w:val="00723BEE"/>
    <w:rsid w:val="00723E6B"/>
    <w:rsid w:val="0072446C"/>
    <w:rsid w:val="007254DB"/>
    <w:rsid w:val="0072640D"/>
    <w:rsid w:val="007273B4"/>
    <w:rsid w:val="0072785F"/>
    <w:rsid w:val="00727EC4"/>
    <w:rsid w:val="00731522"/>
    <w:rsid w:val="007316DB"/>
    <w:rsid w:val="00732AFE"/>
    <w:rsid w:val="00732C0D"/>
    <w:rsid w:val="0073401C"/>
    <w:rsid w:val="007350A3"/>
    <w:rsid w:val="00737760"/>
    <w:rsid w:val="00737C74"/>
    <w:rsid w:val="00740F77"/>
    <w:rsid w:val="0074145D"/>
    <w:rsid w:val="00742355"/>
    <w:rsid w:val="0074276E"/>
    <w:rsid w:val="00742925"/>
    <w:rsid w:val="00742EB6"/>
    <w:rsid w:val="00743BF4"/>
    <w:rsid w:val="007440F4"/>
    <w:rsid w:val="007453A0"/>
    <w:rsid w:val="007456FB"/>
    <w:rsid w:val="007457DD"/>
    <w:rsid w:val="00745E72"/>
    <w:rsid w:val="00746391"/>
    <w:rsid w:val="00747349"/>
    <w:rsid w:val="0075038B"/>
    <w:rsid w:val="00750C6E"/>
    <w:rsid w:val="00751C4B"/>
    <w:rsid w:val="00751F36"/>
    <w:rsid w:val="00752015"/>
    <w:rsid w:val="00752154"/>
    <w:rsid w:val="00753305"/>
    <w:rsid w:val="00753801"/>
    <w:rsid w:val="007541A0"/>
    <w:rsid w:val="00755C54"/>
    <w:rsid w:val="00755CB3"/>
    <w:rsid w:val="00755EAC"/>
    <w:rsid w:val="00756727"/>
    <w:rsid w:val="00757529"/>
    <w:rsid w:val="00757886"/>
    <w:rsid w:val="007615C0"/>
    <w:rsid w:val="0076203B"/>
    <w:rsid w:val="00762E00"/>
    <w:rsid w:val="007632B2"/>
    <w:rsid w:val="0076437E"/>
    <w:rsid w:val="007646C3"/>
    <w:rsid w:val="00764DEF"/>
    <w:rsid w:val="00764F45"/>
    <w:rsid w:val="0076718A"/>
    <w:rsid w:val="007674FA"/>
    <w:rsid w:val="007679C2"/>
    <w:rsid w:val="00767F9D"/>
    <w:rsid w:val="0077083A"/>
    <w:rsid w:val="00773FBB"/>
    <w:rsid w:val="00774526"/>
    <w:rsid w:val="00775A0B"/>
    <w:rsid w:val="00776E3D"/>
    <w:rsid w:val="00776FEB"/>
    <w:rsid w:val="00777FB7"/>
    <w:rsid w:val="00780FBD"/>
    <w:rsid w:val="00781046"/>
    <w:rsid w:val="00782340"/>
    <w:rsid w:val="00783A0C"/>
    <w:rsid w:val="00783A49"/>
    <w:rsid w:val="00783B11"/>
    <w:rsid w:val="00784A4F"/>
    <w:rsid w:val="0078505E"/>
    <w:rsid w:val="00786FC8"/>
    <w:rsid w:val="00787022"/>
    <w:rsid w:val="007908D6"/>
    <w:rsid w:val="00790F18"/>
    <w:rsid w:val="00791EAA"/>
    <w:rsid w:val="00792616"/>
    <w:rsid w:val="00792E0F"/>
    <w:rsid w:val="00793C01"/>
    <w:rsid w:val="00794847"/>
    <w:rsid w:val="00794CB6"/>
    <w:rsid w:val="00795D91"/>
    <w:rsid w:val="007967BA"/>
    <w:rsid w:val="00796806"/>
    <w:rsid w:val="00797D98"/>
    <w:rsid w:val="007A1C46"/>
    <w:rsid w:val="007A32D6"/>
    <w:rsid w:val="007A36D3"/>
    <w:rsid w:val="007A46B6"/>
    <w:rsid w:val="007A487B"/>
    <w:rsid w:val="007A5A5D"/>
    <w:rsid w:val="007A5F4D"/>
    <w:rsid w:val="007A6DBE"/>
    <w:rsid w:val="007A7A8B"/>
    <w:rsid w:val="007A7AA6"/>
    <w:rsid w:val="007A7E58"/>
    <w:rsid w:val="007B05BE"/>
    <w:rsid w:val="007B2393"/>
    <w:rsid w:val="007B265C"/>
    <w:rsid w:val="007B2923"/>
    <w:rsid w:val="007B5C0B"/>
    <w:rsid w:val="007B5DFD"/>
    <w:rsid w:val="007B5EE4"/>
    <w:rsid w:val="007B60E0"/>
    <w:rsid w:val="007B6F5B"/>
    <w:rsid w:val="007C0305"/>
    <w:rsid w:val="007C0474"/>
    <w:rsid w:val="007C0CC2"/>
    <w:rsid w:val="007C1193"/>
    <w:rsid w:val="007C11D7"/>
    <w:rsid w:val="007C1916"/>
    <w:rsid w:val="007C1BA3"/>
    <w:rsid w:val="007C1C5D"/>
    <w:rsid w:val="007C1D9C"/>
    <w:rsid w:val="007C2261"/>
    <w:rsid w:val="007C30C4"/>
    <w:rsid w:val="007C414F"/>
    <w:rsid w:val="007C5321"/>
    <w:rsid w:val="007C5940"/>
    <w:rsid w:val="007C59B5"/>
    <w:rsid w:val="007C5C6B"/>
    <w:rsid w:val="007C6681"/>
    <w:rsid w:val="007C6851"/>
    <w:rsid w:val="007C733F"/>
    <w:rsid w:val="007D0896"/>
    <w:rsid w:val="007D0AD8"/>
    <w:rsid w:val="007D3EB1"/>
    <w:rsid w:val="007D3EC8"/>
    <w:rsid w:val="007D6815"/>
    <w:rsid w:val="007D7387"/>
    <w:rsid w:val="007E0A3E"/>
    <w:rsid w:val="007E1860"/>
    <w:rsid w:val="007E2916"/>
    <w:rsid w:val="007E2DC3"/>
    <w:rsid w:val="007E2DD1"/>
    <w:rsid w:val="007E3CC3"/>
    <w:rsid w:val="007E4872"/>
    <w:rsid w:val="007E4E70"/>
    <w:rsid w:val="007E567F"/>
    <w:rsid w:val="007E5C6D"/>
    <w:rsid w:val="007E63CE"/>
    <w:rsid w:val="007E7DE6"/>
    <w:rsid w:val="007F008A"/>
    <w:rsid w:val="007F05BD"/>
    <w:rsid w:val="007F0A6B"/>
    <w:rsid w:val="007F1302"/>
    <w:rsid w:val="007F161A"/>
    <w:rsid w:val="007F1677"/>
    <w:rsid w:val="007F1756"/>
    <w:rsid w:val="007F23C8"/>
    <w:rsid w:val="007F29F0"/>
    <w:rsid w:val="007F2A1E"/>
    <w:rsid w:val="007F36D4"/>
    <w:rsid w:val="007F50A0"/>
    <w:rsid w:val="007F50C7"/>
    <w:rsid w:val="007F56EF"/>
    <w:rsid w:val="007F6016"/>
    <w:rsid w:val="007F6143"/>
    <w:rsid w:val="007F61AA"/>
    <w:rsid w:val="007F62D6"/>
    <w:rsid w:val="007F6C1E"/>
    <w:rsid w:val="007F7325"/>
    <w:rsid w:val="008023BC"/>
    <w:rsid w:val="008039DC"/>
    <w:rsid w:val="008043B8"/>
    <w:rsid w:val="00804D51"/>
    <w:rsid w:val="00805779"/>
    <w:rsid w:val="008067CD"/>
    <w:rsid w:val="00806BF2"/>
    <w:rsid w:val="0081007B"/>
    <w:rsid w:val="0081032E"/>
    <w:rsid w:val="00811675"/>
    <w:rsid w:val="00811B6C"/>
    <w:rsid w:val="00811E2E"/>
    <w:rsid w:val="00812797"/>
    <w:rsid w:val="0081363D"/>
    <w:rsid w:val="00813C6B"/>
    <w:rsid w:val="0081417F"/>
    <w:rsid w:val="008160FD"/>
    <w:rsid w:val="00816259"/>
    <w:rsid w:val="008164ED"/>
    <w:rsid w:val="008168D3"/>
    <w:rsid w:val="00821450"/>
    <w:rsid w:val="00821A17"/>
    <w:rsid w:val="00821B80"/>
    <w:rsid w:val="00822BB3"/>
    <w:rsid w:val="008233B1"/>
    <w:rsid w:val="0082344B"/>
    <w:rsid w:val="008241B3"/>
    <w:rsid w:val="00824877"/>
    <w:rsid w:val="00824C51"/>
    <w:rsid w:val="00825F34"/>
    <w:rsid w:val="00826447"/>
    <w:rsid w:val="00827490"/>
    <w:rsid w:val="00827AA1"/>
    <w:rsid w:val="00827AB8"/>
    <w:rsid w:val="00830AE3"/>
    <w:rsid w:val="008310E5"/>
    <w:rsid w:val="0083285B"/>
    <w:rsid w:val="00832B7C"/>
    <w:rsid w:val="00832E5C"/>
    <w:rsid w:val="00833C11"/>
    <w:rsid w:val="0083402A"/>
    <w:rsid w:val="00834DD2"/>
    <w:rsid w:val="00834E85"/>
    <w:rsid w:val="00834F54"/>
    <w:rsid w:val="00835EAE"/>
    <w:rsid w:val="008419D0"/>
    <w:rsid w:val="008456A9"/>
    <w:rsid w:val="00845869"/>
    <w:rsid w:val="008460C0"/>
    <w:rsid w:val="0085533E"/>
    <w:rsid w:val="008563A0"/>
    <w:rsid w:val="00856748"/>
    <w:rsid w:val="00856C88"/>
    <w:rsid w:val="0085746D"/>
    <w:rsid w:val="0085793C"/>
    <w:rsid w:val="00857C17"/>
    <w:rsid w:val="00863A01"/>
    <w:rsid w:val="00864A04"/>
    <w:rsid w:val="00865993"/>
    <w:rsid w:val="00866DD6"/>
    <w:rsid w:val="00866F89"/>
    <w:rsid w:val="00867857"/>
    <w:rsid w:val="008709DC"/>
    <w:rsid w:val="00870EDA"/>
    <w:rsid w:val="008711AE"/>
    <w:rsid w:val="0087144B"/>
    <w:rsid w:val="008723EA"/>
    <w:rsid w:val="00872B04"/>
    <w:rsid w:val="00875B65"/>
    <w:rsid w:val="00875CF8"/>
    <w:rsid w:val="00875DA8"/>
    <w:rsid w:val="008765BD"/>
    <w:rsid w:val="0087737F"/>
    <w:rsid w:val="0088002D"/>
    <w:rsid w:val="0088048D"/>
    <w:rsid w:val="00880A4E"/>
    <w:rsid w:val="0088157B"/>
    <w:rsid w:val="008818CD"/>
    <w:rsid w:val="008833B8"/>
    <w:rsid w:val="008836EC"/>
    <w:rsid w:val="008839E2"/>
    <w:rsid w:val="00883C36"/>
    <w:rsid w:val="00885B55"/>
    <w:rsid w:val="00885E86"/>
    <w:rsid w:val="00886387"/>
    <w:rsid w:val="00886712"/>
    <w:rsid w:val="00886987"/>
    <w:rsid w:val="00886BB5"/>
    <w:rsid w:val="00886D58"/>
    <w:rsid w:val="008878B8"/>
    <w:rsid w:val="00890160"/>
    <w:rsid w:val="008936DC"/>
    <w:rsid w:val="00893B9D"/>
    <w:rsid w:val="00893CD0"/>
    <w:rsid w:val="00893E9A"/>
    <w:rsid w:val="008956F5"/>
    <w:rsid w:val="00895EFA"/>
    <w:rsid w:val="00897B48"/>
    <w:rsid w:val="008A25D8"/>
    <w:rsid w:val="008A30F9"/>
    <w:rsid w:val="008A399C"/>
    <w:rsid w:val="008A3B05"/>
    <w:rsid w:val="008A3BC7"/>
    <w:rsid w:val="008A42DE"/>
    <w:rsid w:val="008A46B9"/>
    <w:rsid w:val="008A4710"/>
    <w:rsid w:val="008A4D52"/>
    <w:rsid w:val="008A560A"/>
    <w:rsid w:val="008A5AA1"/>
    <w:rsid w:val="008A5FEB"/>
    <w:rsid w:val="008A602D"/>
    <w:rsid w:val="008A607C"/>
    <w:rsid w:val="008A67FB"/>
    <w:rsid w:val="008A6AF1"/>
    <w:rsid w:val="008A6B6C"/>
    <w:rsid w:val="008A6B8E"/>
    <w:rsid w:val="008A7092"/>
    <w:rsid w:val="008A7A84"/>
    <w:rsid w:val="008B00C7"/>
    <w:rsid w:val="008B0A78"/>
    <w:rsid w:val="008B10F5"/>
    <w:rsid w:val="008B11B5"/>
    <w:rsid w:val="008B245F"/>
    <w:rsid w:val="008B2AD3"/>
    <w:rsid w:val="008B3368"/>
    <w:rsid w:val="008B3AE1"/>
    <w:rsid w:val="008B4650"/>
    <w:rsid w:val="008B55C4"/>
    <w:rsid w:val="008B58CD"/>
    <w:rsid w:val="008B597A"/>
    <w:rsid w:val="008B6574"/>
    <w:rsid w:val="008B6CD5"/>
    <w:rsid w:val="008B7479"/>
    <w:rsid w:val="008B757C"/>
    <w:rsid w:val="008B795D"/>
    <w:rsid w:val="008B7CDE"/>
    <w:rsid w:val="008C09E7"/>
    <w:rsid w:val="008C10E6"/>
    <w:rsid w:val="008C1286"/>
    <w:rsid w:val="008C2CF3"/>
    <w:rsid w:val="008C2EFF"/>
    <w:rsid w:val="008C4CD9"/>
    <w:rsid w:val="008C5CE3"/>
    <w:rsid w:val="008C620C"/>
    <w:rsid w:val="008C667E"/>
    <w:rsid w:val="008C6C68"/>
    <w:rsid w:val="008C7278"/>
    <w:rsid w:val="008C7587"/>
    <w:rsid w:val="008D00EA"/>
    <w:rsid w:val="008D0C71"/>
    <w:rsid w:val="008D2D90"/>
    <w:rsid w:val="008D4509"/>
    <w:rsid w:val="008D4869"/>
    <w:rsid w:val="008D4A6D"/>
    <w:rsid w:val="008D56E1"/>
    <w:rsid w:val="008D5AE7"/>
    <w:rsid w:val="008D5C07"/>
    <w:rsid w:val="008D61CE"/>
    <w:rsid w:val="008D6CD5"/>
    <w:rsid w:val="008D7E53"/>
    <w:rsid w:val="008D7FCD"/>
    <w:rsid w:val="008E0FA9"/>
    <w:rsid w:val="008E2CA7"/>
    <w:rsid w:val="008E43BF"/>
    <w:rsid w:val="008E4E6D"/>
    <w:rsid w:val="008E6BAE"/>
    <w:rsid w:val="008E7C73"/>
    <w:rsid w:val="008F0CBC"/>
    <w:rsid w:val="008F1221"/>
    <w:rsid w:val="008F1F39"/>
    <w:rsid w:val="008F3FAD"/>
    <w:rsid w:val="008F42B5"/>
    <w:rsid w:val="008F4802"/>
    <w:rsid w:val="008F4D4B"/>
    <w:rsid w:val="008F5C79"/>
    <w:rsid w:val="008F688C"/>
    <w:rsid w:val="008F7719"/>
    <w:rsid w:val="008F7F27"/>
    <w:rsid w:val="0090026D"/>
    <w:rsid w:val="0090048E"/>
    <w:rsid w:val="00900855"/>
    <w:rsid w:val="00900917"/>
    <w:rsid w:val="00900995"/>
    <w:rsid w:val="00901022"/>
    <w:rsid w:val="00902032"/>
    <w:rsid w:val="00902AA2"/>
    <w:rsid w:val="00902CAC"/>
    <w:rsid w:val="00902F7B"/>
    <w:rsid w:val="00903F28"/>
    <w:rsid w:val="00904A4A"/>
    <w:rsid w:val="00904CBB"/>
    <w:rsid w:val="0090569B"/>
    <w:rsid w:val="009058D7"/>
    <w:rsid w:val="00906442"/>
    <w:rsid w:val="00907841"/>
    <w:rsid w:val="00910838"/>
    <w:rsid w:val="00910E0C"/>
    <w:rsid w:val="00911DAD"/>
    <w:rsid w:val="009127A4"/>
    <w:rsid w:val="009128CE"/>
    <w:rsid w:val="00912EC4"/>
    <w:rsid w:val="00913675"/>
    <w:rsid w:val="009150DA"/>
    <w:rsid w:val="00916625"/>
    <w:rsid w:val="00916923"/>
    <w:rsid w:val="009171B1"/>
    <w:rsid w:val="009173A9"/>
    <w:rsid w:val="00921B51"/>
    <w:rsid w:val="009222F4"/>
    <w:rsid w:val="009227F8"/>
    <w:rsid w:val="00922F6E"/>
    <w:rsid w:val="00923226"/>
    <w:rsid w:val="00923F69"/>
    <w:rsid w:val="00924111"/>
    <w:rsid w:val="00924605"/>
    <w:rsid w:val="00924984"/>
    <w:rsid w:val="00924A03"/>
    <w:rsid w:val="00924C57"/>
    <w:rsid w:val="00924F8E"/>
    <w:rsid w:val="00925AC2"/>
    <w:rsid w:val="00925DA6"/>
    <w:rsid w:val="00927315"/>
    <w:rsid w:val="0092746B"/>
    <w:rsid w:val="00927602"/>
    <w:rsid w:val="009278FA"/>
    <w:rsid w:val="0093034B"/>
    <w:rsid w:val="00930447"/>
    <w:rsid w:val="009312A3"/>
    <w:rsid w:val="00931642"/>
    <w:rsid w:val="00931769"/>
    <w:rsid w:val="0093185E"/>
    <w:rsid w:val="00931E50"/>
    <w:rsid w:val="009322B1"/>
    <w:rsid w:val="009337A8"/>
    <w:rsid w:val="00933EBF"/>
    <w:rsid w:val="009343C1"/>
    <w:rsid w:val="009343D3"/>
    <w:rsid w:val="00935770"/>
    <w:rsid w:val="00935DED"/>
    <w:rsid w:val="009373B1"/>
    <w:rsid w:val="00937C7D"/>
    <w:rsid w:val="009433ED"/>
    <w:rsid w:val="00943CD2"/>
    <w:rsid w:val="00944A65"/>
    <w:rsid w:val="0094667D"/>
    <w:rsid w:val="009470ED"/>
    <w:rsid w:val="0095295F"/>
    <w:rsid w:val="00953024"/>
    <w:rsid w:val="00954008"/>
    <w:rsid w:val="009548FE"/>
    <w:rsid w:val="00954DF5"/>
    <w:rsid w:val="0095532C"/>
    <w:rsid w:val="00955780"/>
    <w:rsid w:val="00956855"/>
    <w:rsid w:val="00956B38"/>
    <w:rsid w:val="00957461"/>
    <w:rsid w:val="00957ECE"/>
    <w:rsid w:val="009600A4"/>
    <w:rsid w:val="00960725"/>
    <w:rsid w:val="009609B1"/>
    <w:rsid w:val="009619F6"/>
    <w:rsid w:val="009637D8"/>
    <w:rsid w:val="00963AA2"/>
    <w:rsid w:val="0096410F"/>
    <w:rsid w:val="00964D42"/>
    <w:rsid w:val="00964FCC"/>
    <w:rsid w:val="009656B2"/>
    <w:rsid w:val="00965DD9"/>
    <w:rsid w:val="009661DB"/>
    <w:rsid w:val="00966408"/>
    <w:rsid w:val="00966F3C"/>
    <w:rsid w:val="0096783F"/>
    <w:rsid w:val="00967D3B"/>
    <w:rsid w:val="00970A7E"/>
    <w:rsid w:val="00970C76"/>
    <w:rsid w:val="00970CDD"/>
    <w:rsid w:val="00971FE1"/>
    <w:rsid w:val="009725EE"/>
    <w:rsid w:val="00973B97"/>
    <w:rsid w:val="0097414A"/>
    <w:rsid w:val="00974F66"/>
    <w:rsid w:val="0097518A"/>
    <w:rsid w:val="00975456"/>
    <w:rsid w:val="00976A01"/>
    <w:rsid w:val="009775F7"/>
    <w:rsid w:val="00977DC9"/>
    <w:rsid w:val="009801A1"/>
    <w:rsid w:val="0098023F"/>
    <w:rsid w:val="009806AA"/>
    <w:rsid w:val="0098192E"/>
    <w:rsid w:val="00982512"/>
    <w:rsid w:val="00982FC1"/>
    <w:rsid w:val="0098551A"/>
    <w:rsid w:val="00985A2B"/>
    <w:rsid w:val="00985FC0"/>
    <w:rsid w:val="00986027"/>
    <w:rsid w:val="00987025"/>
    <w:rsid w:val="0098771D"/>
    <w:rsid w:val="00987A7F"/>
    <w:rsid w:val="00987BFF"/>
    <w:rsid w:val="0099019F"/>
    <w:rsid w:val="00990975"/>
    <w:rsid w:val="00991246"/>
    <w:rsid w:val="0099167A"/>
    <w:rsid w:val="00992230"/>
    <w:rsid w:val="00992436"/>
    <w:rsid w:val="00992EE9"/>
    <w:rsid w:val="00993F33"/>
    <w:rsid w:val="0099664E"/>
    <w:rsid w:val="0099737C"/>
    <w:rsid w:val="0099774F"/>
    <w:rsid w:val="009978A6"/>
    <w:rsid w:val="00997E05"/>
    <w:rsid w:val="009A0F04"/>
    <w:rsid w:val="009A1ABF"/>
    <w:rsid w:val="009A29E4"/>
    <w:rsid w:val="009A3382"/>
    <w:rsid w:val="009A4175"/>
    <w:rsid w:val="009A4302"/>
    <w:rsid w:val="009A486B"/>
    <w:rsid w:val="009A53D5"/>
    <w:rsid w:val="009A55A0"/>
    <w:rsid w:val="009A58D7"/>
    <w:rsid w:val="009A5A00"/>
    <w:rsid w:val="009A622E"/>
    <w:rsid w:val="009A7562"/>
    <w:rsid w:val="009B05A8"/>
    <w:rsid w:val="009B1ECD"/>
    <w:rsid w:val="009B52A5"/>
    <w:rsid w:val="009B6801"/>
    <w:rsid w:val="009B6E45"/>
    <w:rsid w:val="009B6FE6"/>
    <w:rsid w:val="009B7175"/>
    <w:rsid w:val="009B76FA"/>
    <w:rsid w:val="009B7EEB"/>
    <w:rsid w:val="009C04FC"/>
    <w:rsid w:val="009C0F9C"/>
    <w:rsid w:val="009C1DAF"/>
    <w:rsid w:val="009C25D3"/>
    <w:rsid w:val="009C292E"/>
    <w:rsid w:val="009C2A9B"/>
    <w:rsid w:val="009C3030"/>
    <w:rsid w:val="009C304D"/>
    <w:rsid w:val="009C3805"/>
    <w:rsid w:val="009C3963"/>
    <w:rsid w:val="009C5074"/>
    <w:rsid w:val="009C5979"/>
    <w:rsid w:val="009C5A7C"/>
    <w:rsid w:val="009C5D1A"/>
    <w:rsid w:val="009C68CF"/>
    <w:rsid w:val="009C73C4"/>
    <w:rsid w:val="009C7714"/>
    <w:rsid w:val="009D14BB"/>
    <w:rsid w:val="009D31C1"/>
    <w:rsid w:val="009D3A19"/>
    <w:rsid w:val="009D3BDB"/>
    <w:rsid w:val="009D5794"/>
    <w:rsid w:val="009D57B5"/>
    <w:rsid w:val="009D5B68"/>
    <w:rsid w:val="009D6660"/>
    <w:rsid w:val="009D699E"/>
    <w:rsid w:val="009D7A54"/>
    <w:rsid w:val="009E0387"/>
    <w:rsid w:val="009E1686"/>
    <w:rsid w:val="009E175C"/>
    <w:rsid w:val="009E17A1"/>
    <w:rsid w:val="009E212F"/>
    <w:rsid w:val="009E2324"/>
    <w:rsid w:val="009E53C1"/>
    <w:rsid w:val="009E5CC6"/>
    <w:rsid w:val="009E74A3"/>
    <w:rsid w:val="009E7BE9"/>
    <w:rsid w:val="009F0359"/>
    <w:rsid w:val="009F0509"/>
    <w:rsid w:val="009F08D9"/>
    <w:rsid w:val="009F0950"/>
    <w:rsid w:val="009F26BC"/>
    <w:rsid w:val="009F2772"/>
    <w:rsid w:val="009F6110"/>
    <w:rsid w:val="009F61EA"/>
    <w:rsid w:val="009F62DD"/>
    <w:rsid w:val="009F6C91"/>
    <w:rsid w:val="009F7D6A"/>
    <w:rsid w:val="00A00252"/>
    <w:rsid w:val="00A011A4"/>
    <w:rsid w:val="00A0124A"/>
    <w:rsid w:val="00A01266"/>
    <w:rsid w:val="00A0250D"/>
    <w:rsid w:val="00A02FC4"/>
    <w:rsid w:val="00A0376E"/>
    <w:rsid w:val="00A03A7D"/>
    <w:rsid w:val="00A03C37"/>
    <w:rsid w:val="00A04591"/>
    <w:rsid w:val="00A04870"/>
    <w:rsid w:val="00A0782B"/>
    <w:rsid w:val="00A07F1C"/>
    <w:rsid w:val="00A12D61"/>
    <w:rsid w:val="00A14325"/>
    <w:rsid w:val="00A14462"/>
    <w:rsid w:val="00A1534D"/>
    <w:rsid w:val="00A154A4"/>
    <w:rsid w:val="00A15519"/>
    <w:rsid w:val="00A16262"/>
    <w:rsid w:val="00A16770"/>
    <w:rsid w:val="00A175A1"/>
    <w:rsid w:val="00A17D58"/>
    <w:rsid w:val="00A17F0B"/>
    <w:rsid w:val="00A20BF4"/>
    <w:rsid w:val="00A20C1B"/>
    <w:rsid w:val="00A217AE"/>
    <w:rsid w:val="00A21A73"/>
    <w:rsid w:val="00A21C1D"/>
    <w:rsid w:val="00A220AA"/>
    <w:rsid w:val="00A239F1"/>
    <w:rsid w:val="00A248AD"/>
    <w:rsid w:val="00A254BF"/>
    <w:rsid w:val="00A25FC2"/>
    <w:rsid w:val="00A26502"/>
    <w:rsid w:val="00A27976"/>
    <w:rsid w:val="00A27D3E"/>
    <w:rsid w:val="00A303E9"/>
    <w:rsid w:val="00A313B3"/>
    <w:rsid w:val="00A34528"/>
    <w:rsid w:val="00A34964"/>
    <w:rsid w:val="00A3537B"/>
    <w:rsid w:val="00A355CE"/>
    <w:rsid w:val="00A35931"/>
    <w:rsid w:val="00A35AF4"/>
    <w:rsid w:val="00A35D72"/>
    <w:rsid w:val="00A3623E"/>
    <w:rsid w:val="00A36499"/>
    <w:rsid w:val="00A41722"/>
    <w:rsid w:val="00A41CD9"/>
    <w:rsid w:val="00A4249F"/>
    <w:rsid w:val="00A42A63"/>
    <w:rsid w:val="00A42FF1"/>
    <w:rsid w:val="00A430FA"/>
    <w:rsid w:val="00A4479A"/>
    <w:rsid w:val="00A44AD2"/>
    <w:rsid w:val="00A4548D"/>
    <w:rsid w:val="00A45E75"/>
    <w:rsid w:val="00A46182"/>
    <w:rsid w:val="00A46A49"/>
    <w:rsid w:val="00A47414"/>
    <w:rsid w:val="00A504D9"/>
    <w:rsid w:val="00A51AD7"/>
    <w:rsid w:val="00A5261D"/>
    <w:rsid w:val="00A52CF6"/>
    <w:rsid w:val="00A53427"/>
    <w:rsid w:val="00A54253"/>
    <w:rsid w:val="00A546FA"/>
    <w:rsid w:val="00A57002"/>
    <w:rsid w:val="00A5798C"/>
    <w:rsid w:val="00A57A62"/>
    <w:rsid w:val="00A60986"/>
    <w:rsid w:val="00A60A1E"/>
    <w:rsid w:val="00A60A4A"/>
    <w:rsid w:val="00A615C6"/>
    <w:rsid w:val="00A616EB"/>
    <w:rsid w:val="00A61E39"/>
    <w:rsid w:val="00A646DD"/>
    <w:rsid w:val="00A6571F"/>
    <w:rsid w:val="00A660D0"/>
    <w:rsid w:val="00A66D00"/>
    <w:rsid w:val="00A6789E"/>
    <w:rsid w:val="00A67B19"/>
    <w:rsid w:val="00A70208"/>
    <w:rsid w:val="00A72AA0"/>
    <w:rsid w:val="00A72B26"/>
    <w:rsid w:val="00A7309A"/>
    <w:rsid w:val="00A735DF"/>
    <w:rsid w:val="00A759C3"/>
    <w:rsid w:val="00A75C09"/>
    <w:rsid w:val="00A77073"/>
    <w:rsid w:val="00A77BDD"/>
    <w:rsid w:val="00A80BA9"/>
    <w:rsid w:val="00A81A56"/>
    <w:rsid w:val="00A81C69"/>
    <w:rsid w:val="00A82727"/>
    <w:rsid w:val="00A83FFF"/>
    <w:rsid w:val="00A840FC"/>
    <w:rsid w:val="00A86A1B"/>
    <w:rsid w:val="00A87CCF"/>
    <w:rsid w:val="00A904A1"/>
    <w:rsid w:val="00A90B90"/>
    <w:rsid w:val="00A91A11"/>
    <w:rsid w:val="00A9237B"/>
    <w:rsid w:val="00A92BBE"/>
    <w:rsid w:val="00A937B6"/>
    <w:rsid w:val="00A95D4A"/>
    <w:rsid w:val="00A961E5"/>
    <w:rsid w:val="00A96358"/>
    <w:rsid w:val="00A96365"/>
    <w:rsid w:val="00A9686D"/>
    <w:rsid w:val="00A96943"/>
    <w:rsid w:val="00A97D94"/>
    <w:rsid w:val="00A97FF0"/>
    <w:rsid w:val="00AA1946"/>
    <w:rsid w:val="00AA196A"/>
    <w:rsid w:val="00AA1A3E"/>
    <w:rsid w:val="00AA1AE2"/>
    <w:rsid w:val="00AA1C7E"/>
    <w:rsid w:val="00AA1D95"/>
    <w:rsid w:val="00AA3D21"/>
    <w:rsid w:val="00AA3EDB"/>
    <w:rsid w:val="00AA3F9B"/>
    <w:rsid w:val="00AA4FA3"/>
    <w:rsid w:val="00AA5708"/>
    <w:rsid w:val="00AA5C6A"/>
    <w:rsid w:val="00AA745A"/>
    <w:rsid w:val="00AA7CC0"/>
    <w:rsid w:val="00AB0854"/>
    <w:rsid w:val="00AB3073"/>
    <w:rsid w:val="00AB4687"/>
    <w:rsid w:val="00AB496A"/>
    <w:rsid w:val="00AB4BF0"/>
    <w:rsid w:val="00AB53B9"/>
    <w:rsid w:val="00AB6B2D"/>
    <w:rsid w:val="00AB74FC"/>
    <w:rsid w:val="00AB7588"/>
    <w:rsid w:val="00AB77F5"/>
    <w:rsid w:val="00AB7844"/>
    <w:rsid w:val="00AB795B"/>
    <w:rsid w:val="00AC0BEE"/>
    <w:rsid w:val="00AC0FF2"/>
    <w:rsid w:val="00AC1CFB"/>
    <w:rsid w:val="00AC1DB1"/>
    <w:rsid w:val="00AC3895"/>
    <w:rsid w:val="00AC3A46"/>
    <w:rsid w:val="00AC4044"/>
    <w:rsid w:val="00AC4650"/>
    <w:rsid w:val="00AC4A58"/>
    <w:rsid w:val="00AC5F39"/>
    <w:rsid w:val="00AC6003"/>
    <w:rsid w:val="00AC655A"/>
    <w:rsid w:val="00AC6A91"/>
    <w:rsid w:val="00AD08B0"/>
    <w:rsid w:val="00AD0F83"/>
    <w:rsid w:val="00AD0FBE"/>
    <w:rsid w:val="00AD1054"/>
    <w:rsid w:val="00AD13F5"/>
    <w:rsid w:val="00AD24F5"/>
    <w:rsid w:val="00AD3344"/>
    <w:rsid w:val="00AD3567"/>
    <w:rsid w:val="00AD3C0A"/>
    <w:rsid w:val="00AD41FF"/>
    <w:rsid w:val="00AD5508"/>
    <w:rsid w:val="00AD55C6"/>
    <w:rsid w:val="00AD5F13"/>
    <w:rsid w:val="00AD65EA"/>
    <w:rsid w:val="00AD6B3C"/>
    <w:rsid w:val="00AD6B9C"/>
    <w:rsid w:val="00AD753F"/>
    <w:rsid w:val="00AE0F44"/>
    <w:rsid w:val="00AE10AD"/>
    <w:rsid w:val="00AE3377"/>
    <w:rsid w:val="00AE401F"/>
    <w:rsid w:val="00AE4A8C"/>
    <w:rsid w:val="00AE5C77"/>
    <w:rsid w:val="00AE6F28"/>
    <w:rsid w:val="00AE766E"/>
    <w:rsid w:val="00AE7B08"/>
    <w:rsid w:val="00AF1315"/>
    <w:rsid w:val="00AF1412"/>
    <w:rsid w:val="00AF1580"/>
    <w:rsid w:val="00AF19BD"/>
    <w:rsid w:val="00AF1EB1"/>
    <w:rsid w:val="00AF2011"/>
    <w:rsid w:val="00AF22A4"/>
    <w:rsid w:val="00AF2BD0"/>
    <w:rsid w:val="00AF3DED"/>
    <w:rsid w:val="00AF426A"/>
    <w:rsid w:val="00AF430B"/>
    <w:rsid w:val="00AF47E2"/>
    <w:rsid w:val="00AF4A13"/>
    <w:rsid w:val="00AF4D59"/>
    <w:rsid w:val="00AF63B3"/>
    <w:rsid w:val="00B00015"/>
    <w:rsid w:val="00B0095F"/>
    <w:rsid w:val="00B00B9D"/>
    <w:rsid w:val="00B00DE9"/>
    <w:rsid w:val="00B017D4"/>
    <w:rsid w:val="00B01DD5"/>
    <w:rsid w:val="00B02FD5"/>
    <w:rsid w:val="00B05A6D"/>
    <w:rsid w:val="00B05CF2"/>
    <w:rsid w:val="00B07E66"/>
    <w:rsid w:val="00B10DCB"/>
    <w:rsid w:val="00B11239"/>
    <w:rsid w:val="00B12899"/>
    <w:rsid w:val="00B12F2B"/>
    <w:rsid w:val="00B12FF0"/>
    <w:rsid w:val="00B13E86"/>
    <w:rsid w:val="00B1411E"/>
    <w:rsid w:val="00B14167"/>
    <w:rsid w:val="00B14B13"/>
    <w:rsid w:val="00B14E91"/>
    <w:rsid w:val="00B15153"/>
    <w:rsid w:val="00B1656D"/>
    <w:rsid w:val="00B16899"/>
    <w:rsid w:val="00B176B6"/>
    <w:rsid w:val="00B17AB2"/>
    <w:rsid w:val="00B17B49"/>
    <w:rsid w:val="00B17DBA"/>
    <w:rsid w:val="00B2123F"/>
    <w:rsid w:val="00B214DC"/>
    <w:rsid w:val="00B219DF"/>
    <w:rsid w:val="00B21D05"/>
    <w:rsid w:val="00B22CD5"/>
    <w:rsid w:val="00B242C1"/>
    <w:rsid w:val="00B24BC9"/>
    <w:rsid w:val="00B254D6"/>
    <w:rsid w:val="00B25C8B"/>
    <w:rsid w:val="00B25FB7"/>
    <w:rsid w:val="00B25FC1"/>
    <w:rsid w:val="00B2645A"/>
    <w:rsid w:val="00B26719"/>
    <w:rsid w:val="00B26AAF"/>
    <w:rsid w:val="00B273D4"/>
    <w:rsid w:val="00B31294"/>
    <w:rsid w:val="00B31B18"/>
    <w:rsid w:val="00B33594"/>
    <w:rsid w:val="00B347F7"/>
    <w:rsid w:val="00B355D4"/>
    <w:rsid w:val="00B3632C"/>
    <w:rsid w:val="00B37B00"/>
    <w:rsid w:val="00B37CA1"/>
    <w:rsid w:val="00B37DA3"/>
    <w:rsid w:val="00B37E4A"/>
    <w:rsid w:val="00B4241C"/>
    <w:rsid w:val="00B435D2"/>
    <w:rsid w:val="00B43814"/>
    <w:rsid w:val="00B43C85"/>
    <w:rsid w:val="00B43FF3"/>
    <w:rsid w:val="00B447B6"/>
    <w:rsid w:val="00B45CB7"/>
    <w:rsid w:val="00B45DFB"/>
    <w:rsid w:val="00B47A80"/>
    <w:rsid w:val="00B50373"/>
    <w:rsid w:val="00B517EC"/>
    <w:rsid w:val="00B5198A"/>
    <w:rsid w:val="00B52892"/>
    <w:rsid w:val="00B5312D"/>
    <w:rsid w:val="00B545D1"/>
    <w:rsid w:val="00B55E91"/>
    <w:rsid w:val="00B565D8"/>
    <w:rsid w:val="00B5696F"/>
    <w:rsid w:val="00B56C8B"/>
    <w:rsid w:val="00B60C65"/>
    <w:rsid w:val="00B61280"/>
    <w:rsid w:val="00B6174A"/>
    <w:rsid w:val="00B621F3"/>
    <w:rsid w:val="00B630ED"/>
    <w:rsid w:val="00B63312"/>
    <w:rsid w:val="00B63524"/>
    <w:rsid w:val="00B63CBE"/>
    <w:rsid w:val="00B6537C"/>
    <w:rsid w:val="00B66272"/>
    <w:rsid w:val="00B6647D"/>
    <w:rsid w:val="00B66674"/>
    <w:rsid w:val="00B673D1"/>
    <w:rsid w:val="00B677D6"/>
    <w:rsid w:val="00B67ADF"/>
    <w:rsid w:val="00B709E8"/>
    <w:rsid w:val="00B70B92"/>
    <w:rsid w:val="00B70D40"/>
    <w:rsid w:val="00B7277D"/>
    <w:rsid w:val="00B72873"/>
    <w:rsid w:val="00B72F48"/>
    <w:rsid w:val="00B74126"/>
    <w:rsid w:val="00B75307"/>
    <w:rsid w:val="00B75846"/>
    <w:rsid w:val="00B761BB"/>
    <w:rsid w:val="00B80D0D"/>
    <w:rsid w:val="00B829B5"/>
    <w:rsid w:val="00B82E2D"/>
    <w:rsid w:val="00B830DB"/>
    <w:rsid w:val="00B83D5C"/>
    <w:rsid w:val="00B84200"/>
    <w:rsid w:val="00B852BA"/>
    <w:rsid w:val="00B85813"/>
    <w:rsid w:val="00B85892"/>
    <w:rsid w:val="00B914A1"/>
    <w:rsid w:val="00B919C4"/>
    <w:rsid w:val="00B91F7F"/>
    <w:rsid w:val="00B92195"/>
    <w:rsid w:val="00B92E30"/>
    <w:rsid w:val="00B93388"/>
    <w:rsid w:val="00B9346C"/>
    <w:rsid w:val="00B94DBE"/>
    <w:rsid w:val="00B95D59"/>
    <w:rsid w:val="00B970C7"/>
    <w:rsid w:val="00B9758F"/>
    <w:rsid w:val="00B976F4"/>
    <w:rsid w:val="00BA249C"/>
    <w:rsid w:val="00BA3AE3"/>
    <w:rsid w:val="00BA3CB0"/>
    <w:rsid w:val="00BA40F9"/>
    <w:rsid w:val="00BA4A01"/>
    <w:rsid w:val="00BA4E2E"/>
    <w:rsid w:val="00BA56CC"/>
    <w:rsid w:val="00BA58B6"/>
    <w:rsid w:val="00BA688A"/>
    <w:rsid w:val="00BA752D"/>
    <w:rsid w:val="00BB0FEF"/>
    <w:rsid w:val="00BB12BE"/>
    <w:rsid w:val="00BB13F6"/>
    <w:rsid w:val="00BB1518"/>
    <w:rsid w:val="00BB20F7"/>
    <w:rsid w:val="00BB28DA"/>
    <w:rsid w:val="00BB362D"/>
    <w:rsid w:val="00BB3719"/>
    <w:rsid w:val="00BB39A6"/>
    <w:rsid w:val="00BB408E"/>
    <w:rsid w:val="00BB6E3F"/>
    <w:rsid w:val="00BB6F68"/>
    <w:rsid w:val="00BB6FBF"/>
    <w:rsid w:val="00BC0C37"/>
    <w:rsid w:val="00BC10C9"/>
    <w:rsid w:val="00BC1361"/>
    <w:rsid w:val="00BC13F5"/>
    <w:rsid w:val="00BC18FF"/>
    <w:rsid w:val="00BC28A8"/>
    <w:rsid w:val="00BC3D9E"/>
    <w:rsid w:val="00BC5FEB"/>
    <w:rsid w:val="00BC64D8"/>
    <w:rsid w:val="00BC671A"/>
    <w:rsid w:val="00BC67BF"/>
    <w:rsid w:val="00BC6DA4"/>
    <w:rsid w:val="00BC7204"/>
    <w:rsid w:val="00BC7E89"/>
    <w:rsid w:val="00BD0316"/>
    <w:rsid w:val="00BD03B4"/>
    <w:rsid w:val="00BD09F7"/>
    <w:rsid w:val="00BD14F6"/>
    <w:rsid w:val="00BD40FA"/>
    <w:rsid w:val="00BD4BD2"/>
    <w:rsid w:val="00BD7176"/>
    <w:rsid w:val="00BD7EB8"/>
    <w:rsid w:val="00BE0E4E"/>
    <w:rsid w:val="00BE0F5B"/>
    <w:rsid w:val="00BE2BDA"/>
    <w:rsid w:val="00BE305E"/>
    <w:rsid w:val="00BE38C9"/>
    <w:rsid w:val="00BE3CF1"/>
    <w:rsid w:val="00BE4F19"/>
    <w:rsid w:val="00BE50D8"/>
    <w:rsid w:val="00BE56A3"/>
    <w:rsid w:val="00BE798A"/>
    <w:rsid w:val="00BE7FAA"/>
    <w:rsid w:val="00BF004B"/>
    <w:rsid w:val="00BF132A"/>
    <w:rsid w:val="00BF3585"/>
    <w:rsid w:val="00BF36FF"/>
    <w:rsid w:val="00BF5365"/>
    <w:rsid w:val="00BF587A"/>
    <w:rsid w:val="00BF6529"/>
    <w:rsid w:val="00BF6798"/>
    <w:rsid w:val="00BF6BA7"/>
    <w:rsid w:val="00BF6BB9"/>
    <w:rsid w:val="00BF6DAE"/>
    <w:rsid w:val="00BF70E6"/>
    <w:rsid w:val="00BF74B6"/>
    <w:rsid w:val="00C01173"/>
    <w:rsid w:val="00C0250E"/>
    <w:rsid w:val="00C065EC"/>
    <w:rsid w:val="00C066F4"/>
    <w:rsid w:val="00C06D05"/>
    <w:rsid w:val="00C07363"/>
    <w:rsid w:val="00C07839"/>
    <w:rsid w:val="00C10382"/>
    <w:rsid w:val="00C1123A"/>
    <w:rsid w:val="00C11CD0"/>
    <w:rsid w:val="00C12DBA"/>
    <w:rsid w:val="00C13BE7"/>
    <w:rsid w:val="00C14E05"/>
    <w:rsid w:val="00C165B3"/>
    <w:rsid w:val="00C16794"/>
    <w:rsid w:val="00C207CF"/>
    <w:rsid w:val="00C21D52"/>
    <w:rsid w:val="00C21E2B"/>
    <w:rsid w:val="00C21F4E"/>
    <w:rsid w:val="00C22F2B"/>
    <w:rsid w:val="00C2375B"/>
    <w:rsid w:val="00C23844"/>
    <w:rsid w:val="00C240CC"/>
    <w:rsid w:val="00C24260"/>
    <w:rsid w:val="00C24AF7"/>
    <w:rsid w:val="00C252F8"/>
    <w:rsid w:val="00C26082"/>
    <w:rsid w:val="00C265FB"/>
    <w:rsid w:val="00C27249"/>
    <w:rsid w:val="00C27E2F"/>
    <w:rsid w:val="00C30390"/>
    <w:rsid w:val="00C308B3"/>
    <w:rsid w:val="00C3177E"/>
    <w:rsid w:val="00C32000"/>
    <w:rsid w:val="00C339BD"/>
    <w:rsid w:val="00C33A04"/>
    <w:rsid w:val="00C33C18"/>
    <w:rsid w:val="00C33EC9"/>
    <w:rsid w:val="00C3431A"/>
    <w:rsid w:val="00C35836"/>
    <w:rsid w:val="00C36837"/>
    <w:rsid w:val="00C371FE"/>
    <w:rsid w:val="00C374BF"/>
    <w:rsid w:val="00C378A9"/>
    <w:rsid w:val="00C4043A"/>
    <w:rsid w:val="00C41BBA"/>
    <w:rsid w:val="00C43501"/>
    <w:rsid w:val="00C4508E"/>
    <w:rsid w:val="00C452F6"/>
    <w:rsid w:val="00C469C5"/>
    <w:rsid w:val="00C476BA"/>
    <w:rsid w:val="00C501A6"/>
    <w:rsid w:val="00C501EE"/>
    <w:rsid w:val="00C50225"/>
    <w:rsid w:val="00C5035C"/>
    <w:rsid w:val="00C505B1"/>
    <w:rsid w:val="00C51208"/>
    <w:rsid w:val="00C51C10"/>
    <w:rsid w:val="00C522BF"/>
    <w:rsid w:val="00C52AAF"/>
    <w:rsid w:val="00C52D88"/>
    <w:rsid w:val="00C52FA4"/>
    <w:rsid w:val="00C53229"/>
    <w:rsid w:val="00C53490"/>
    <w:rsid w:val="00C54A4A"/>
    <w:rsid w:val="00C54E21"/>
    <w:rsid w:val="00C54F2C"/>
    <w:rsid w:val="00C551CF"/>
    <w:rsid w:val="00C55732"/>
    <w:rsid w:val="00C56D1F"/>
    <w:rsid w:val="00C56EF2"/>
    <w:rsid w:val="00C5736C"/>
    <w:rsid w:val="00C62EE4"/>
    <w:rsid w:val="00C62FDC"/>
    <w:rsid w:val="00C63D0D"/>
    <w:rsid w:val="00C64FBA"/>
    <w:rsid w:val="00C66D1F"/>
    <w:rsid w:val="00C67F46"/>
    <w:rsid w:val="00C713B0"/>
    <w:rsid w:val="00C71812"/>
    <w:rsid w:val="00C7262B"/>
    <w:rsid w:val="00C72D93"/>
    <w:rsid w:val="00C73170"/>
    <w:rsid w:val="00C73870"/>
    <w:rsid w:val="00C73E78"/>
    <w:rsid w:val="00C74695"/>
    <w:rsid w:val="00C75DF9"/>
    <w:rsid w:val="00C77655"/>
    <w:rsid w:val="00C808EB"/>
    <w:rsid w:val="00C80B73"/>
    <w:rsid w:val="00C81583"/>
    <w:rsid w:val="00C81ADB"/>
    <w:rsid w:val="00C82159"/>
    <w:rsid w:val="00C825BE"/>
    <w:rsid w:val="00C82AAF"/>
    <w:rsid w:val="00C83053"/>
    <w:rsid w:val="00C83285"/>
    <w:rsid w:val="00C8448B"/>
    <w:rsid w:val="00C85BDB"/>
    <w:rsid w:val="00C86325"/>
    <w:rsid w:val="00C865A7"/>
    <w:rsid w:val="00C8687A"/>
    <w:rsid w:val="00C86A7C"/>
    <w:rsid w:val="00C86ADC"/>
    <w:rsid w:val="00C874E5"/>
    <w:rsid w:val="00C903A3"/>
    <w:rsid w:val="00C909C2"/>
    <w:rsid w:val="00C9189E"/>
    <w:rsid w:val="00C921B4"/>
    <w:rsid w:val="00C922CE"/>
    <w:rsid w:val="00C9267C"/>
    <w:rsid w:val="00C93762"/>
    <w:rsid w:val="00C9407E"/>
    <w:rsid w:val="00C9441C"/>
    <w:rsid w:val="00C94E69"/>
    <w:rsid w:val="00C95F68"/>
    <w:rsid w:val="00CA02E8"/>
    <w:rsid w:val="00CA0959"/>
    <w:rsid w:val="00CA2852"/>
    <w:rsid w:val="00CA2DA7"/>
    <w:rsid w:val="00CA2E66"/>
    <w:rsid w:val="00CA35E9"/>
    <w:rsid w:val="00CA40D3"/>
    <w:rsid w:val="00CA42F1"/>
    <w:rsid w:val="00CA5599"/>
    <w:rsid w:val="00CA5DF8"/>
    <w:rsid w:val="00CA68CB"/>
    <w:rsid w:val="00CA789A"/>
    <w:rsid w:val="00CB0244"/>
    <w:rsid w:val="00CB0A8E"/>
    <w:rsid w:val="00CB1953"/>
    <w:rsid w:val="00CB1EC5"/>
    <w:rsid w:val="00CB2A56"/>
    <w:rsid w:val="00CB3BE8"/>
    <w:rsid w:val="00CB3C65"/>
    <w:rsid w:val="00CB40AB"/>
    <w:rsid w:val="00CB566D"/>
    <w:rsid w:val="00CB61B7"/>
    <w:rsid w:val="00CB62B1"/>
    <w:rsid w:val="00CB6EF9"/>
    <w:rsid w:val="00CB6EFF"/>
    <w:rsid w:val="00CB7397"/>
    <w:rsid w:val="00CC0969"/>
    <w:rsid w:val="00CC236C"/>
    <w:rsid w:val="00CC3229"/>
    <w:rsid w:val="00CC33BC"/>
    <w:rsid w:val="00CC4C11"/>
    <w:rsid w:val="00CC6338"/>
    <w:rsid w:val="00CC6586"/>
    <w:rsid w:val="00CC6C98"/>
    <w:rsid w:val="00CC74AC"/>
    <w:rsid w:val="00CC794C"/>
    <w:rsid w:val="00CD06D9"/>
    <w:rsid w:val="00CD0EB1"/>
    <w:rsid w:val="00CD2A2D"/>
    <w:rsid w:val="00CD4582"/>
    <w:rsid w:val="00CD4CCA"/>
    <w:rsid w:val="00CD5222"/>
    <w:rsid w:val="00CD56B7"/>
    <w:rsid w:val="00CD6539"/>
    <w:rsid w:val="00CE0D6D"/>
    <w:rsid w:val="00CE15EF"/>
    <w:rsid w:val="00CE433D"/>
    <w:rsid w:val="00CE4778"/>
    <w:rsid w:val="00CE4B53"/>
    <w:rsid w:val="00CE5117"/>
    <w:rsid w:val="00CE52F2"/>
    <w:rsid w:val="00CE5CCD"/>
    <w:rsid w:val="00CE6534"/>
    <w:rsid w:val="00CE7721"/>
    <w:rsid w:val="00CF0233"/>
    <w:rsid w:val="00CF13A8"/>
    <w:rsid w:val="00CF2B1D"/>
    <w:rsid w:val="00CF319E"/>
    <w:rsid w:val="00CF32CA"/>
    <w:rsid w:val="00CF340C"/>
    <w:rsid w:val="00CF473F"/>
    <w:rsid w:val="00CF4934"/>
    <w:rsid w:val="00CF601C"/>
    <w:rsid w:val="00CF6F51"/>
    <w:rsid w:val="00D001FE"/>
    <w:rsid w:val="00D00274"/>
    <w:rsid w:val="00D01655"/>
    <w:rsid w:val="00D01E01"/>
    <w:rsid w:val="00D02EF4"/>
    <w:rsid w:val="00D0773D"/>
    <w:rsid w:val="00D106B9"/>
    <w:rsid w:val="00D1089C"/>
    <w:rsid w:val="00D10A2B"/>
    <w:rsid w:val="00D111C6"/>
    <w:rsid w:val="00D111D6"/>
    <w:rsid w:val="00D1234C"/>
    <w:rsid w:val="00D12FA2"/>
    <w:rsid w:val="00D1360D"/>
    <w:rsid w:val="00D13A24"/>
    <w:rsid w:val="00D13FF8"/>
    <w:rsid w:val="00D150CF"/>
    <w:rsid w:val="00D1777E"/>
    <w:rsid w:val="00D20597"/>
    <w:rsid w:val="00D20D59"/>
    <w:rsid w:val="00D20F82"/>
    <w:rsid w:val="00D22A49"/>
    <w:rsid w:val="00D23883"/>
    <w:rsid w:val="00D24365"/>
    <w:rsid w:val="00D25114"/>
    <w:rsid w:val="00D25472"/>
    <w:rsid w:val="00D254F7"/>
    <w:rsid w:val="00D25931"/>
    <w:rsid w:val="00D25991"/>
    <w:rsid w:val="00D26962"/>
    <w:rsid w:val="00D27172"/>
    <w:rsid w:val="00D27B30"/>
    <w:rsid w:val="00D30498"/>
    <w:rsid w:val="00D32118"/>
    <w:rsid w:val="00D33213"/>
    <w:rsid w:val="00D33CEC"/>
    <w:rsid w:val="00D3439E"/>
    <w:rsid w:val="00D34561"/>
    <w:rsid w:val="00D34A52"/>
    <w:rsid w:val="00D34CDD"/>
    <w:rsid w:val="00D352F3"/>
    <w:rsid w:val="00D35963"/>
    <w:rsid w:val="00D3679B"/>
    <w:rsid w:val="00D368A9"/>
    <w:rsid w:val="00D377F4"/>
    <w:rsid w:val="00D40790"/>
    <w:rsid w:val="00D40F19"/>
    <w:rsid w:val="00D413B9"/>
    <w:rsid w:val="00D417A5"/>
    <w:rsid w:val="00D418D4"/>
    <w:rsid w:val="00D436F3"/>
    <w:rsid w:val="00D448F5"/>
    <w:rsid w:val="00D457D5"/>
    <w:rsid w:val="00D45AC1"/>
    <w:rsid w:val="00D4707F"/>
    <w:rsid w:val="00D473AE"/>
    <w:rsid w:val="00D478FD"/>
    <w:rsid w:val="00D47B20"/>
    <w:rsid w:val="00D47C9A"/>
    <w:rsid w:val="00D511B8"/>
    <w:rsid w:val="00D5145D"/>
    <w:rsid w:val="00D516B4"/>
    <w:rsid w:val="00D51A3C"/>
    <w:rsid w:val="00D5201B"/>
    <w:rsid w:val="00D53D9E"/>
    <w:rsid w:val="00D53FF3"/>
    <w:rsid w:val="00D54EBD"/>
    <w:rsid w:val="00D55976"/>
    <w:rsid w:val="00D561A0"/>
    <w:rsid w:val="00D56996"/>
    <w:rsid w:val="00D56BE1"/>
    <w:rsid w:val="00D626D4"/>
    <w:rsid w:val="00D6302D"/>
    <w:rsid w:val="00D65520"/>
    <w:rsid w:val="00D66CD8"/>
    <w:rsid w:val="00D66E9D"/>
    <w:rsid w:val="00D67926"/>
    <w:rsid w:val="00D67986"/>
    <w:rsid w:val="00D70501"/>
    <w:rsid w:val="00D708AA"/>
    <w:rsid w:val="00D711BE"/>
    <w:rsid w:val="00D71308"/>
    <w:rsid w:val="00D715CE"/>
    <w:rsid w:val="00D71E06"/>
    <w:rsid w:val="00D72C68"/>
    <w:rsid w:val="00D72D84"/>
    <w:rsid w:val="00D75117"/>
    <w:rsid w:val="00D75133"/>
    <w:rsid w:val="00D75618"/>
    <w:rsid w:val="00D75DD7"/>
    <w:rsid w:val="00D764FE"/>
    <w:rsid w:val="00D76582"/>
    <w:rsid w:val="00D76781"/>
    <w:rsid w:val="00D76AFE"/>
    <w:rsid w:val="00D7746D"/>
    <w:rsid w:val="00D80083"/>
    <w:rsid w:val="00D80399"/>
    <w:rsid w:val="00D81048"/>
    <w:rsid w:val="00D81586"/>
    <w:rsid w:val="00D81E37"/>
    <w:rsid w:val="00D83F8E"/>
    <w:rsid w:val="00D85DB5"/>
    <w:rsid w:val="00D8665A"/>
    <w:rsid w:val="00D86BB2"/>
    <w:rsid w:val="00D87722"/>
    <w:rsid w:val="00D922AC"/>
    <w:rsid w:val="00D92F7F"/>
    <w:rsid w:val="00D930D8"/>
    <w:rsid w:val="00D93605"/>
    <w:rsid w:val="00D9376D"/>
    <w:rsid w:val="00D94B70"/>
    <w:rsid w:val="00D95354"/>
    <w:rsid w:val="00D96A17"/>
    <w:rsid w:val="00D970E9"/>
    <w:rsid w:val="00D974FD"/>
    <w:rsid w:val="00DA05AF"/>
    <w:rsid w:val="00DA2EB2"/>
    <w:rsid w:val="00DA357C"/>
    <w:rsid w:val="00DA38A5"/>
    <w:rsid w:val="00DA3EED"/>
    <w:rsid w:val="00DA4B6C"/>
    <w:rsid w:val="00DA578F"/>
    <w:rsid w:val="00DA58C2"/>
    <w:rsid w:val="00DA593D"/>
    <w:rsid w:val="00DA5D7E"/>
    <w:rsid w:val="00DA6DA7"/>
    <w:rsid w:val="00DA7405"/>
    <w:rsid w:val="00DA7D18"/>
    <w:rsid w:val="00DA7E0D"/>
    <w:rsid w:val="00DB0517"/>
    <w:rsid w:val="00DB053B"/>
    <w:rsid w:val="00DB0596"/>
    <w:rsid w:val="00DB0CE5"/>
    <w:rsid w:val="00DB1194"/>
    <w:rsid w:val="00DB1F03"/>
    <w:rsid w:val="00DB2C6A"/>
    <w:rsid w:val="00DB46B0"/>
    <w:rsid w:val="00DB4740"/>
    <w:rsid w:val="00DB52F9"/>
    <w:rsid w:val="00DB600E"/>
    <w:rsid w:val="00DB6A2C"/>
    <w:rsid w:val="00DB6A6C"/>
    <w:rsid w:val="00DB6ECF"/>
    <w:rsid w:val="00DB71C6"/>
    <w:rsid w:val="00DB7478"/>
    <w:rsid w:val="00DB7C02"/>
    <w:rsid w:val="00DC0236"/>
    <w:rsid w:val="00DC02A4"/>
    <w:rsid w:val="00DC17F4"/>
    <w:rsid w:val="00DC1865"/>
    <w:rsid w:val="00DC1D94"/>
    <w:rsid w:val="00DC2D12"/>
    <w:rsid w:val="00DC3145"/>
    <w:rsid w:val="00DC3CCC"/>
    <w:rsid w:val="00DC49AF"/>
    <w:rsid w:val="00DC4A23"/>
    <w:rsid w:val="00DC5810"/>
    <w:rsid w:val="00DC5E5F"/>
    <w:rsid w:val="00DC6927"/>
    <w:rsid w:val="00DC6AD9"/>
    <w:rsid w:val="00DC7935"/>
    <w:rsid w:val="00DC7EE5"/>
    <w:rsid w:val="00DD0573"/>
    <w:rsid w:val="00DD07D8"/>
    <w:rsid w:val="00DD0C10"/>
    <w:rsid w:val="00DD0C3C"/>
    <w:rsid w:val="00DD0CF7"/>
    <w:rsid w:val="00DD1D1A"/>
    <w:rsid w:val="00DD1F27"/>
    <w:rsid w:val="00DD2ED1"/>
    <w:rsid w:val="00DD35FA"/>
    <w:rsid w:val="00DD3F61"/>
    <w:rsid w:val="00DD5DBB"/>
    <w:rsid w:val="00DD5EA7"/>
    <w:rsid w:val="00DD643F"/>
    <w:rsid w:val="00DD6AB0"/>
    <w:rsid w:val="00DD7224"/>
    <w:rsid w:val="00DD7985"/>
    <w:rsid w:val="00DE062C"/>
    <w:rsid w:val="00DE1DA8"/>
    <w:rsid w:val="00DE3A34"/>
    <w:rsid w:val="00DE4DE3"/>
    <w:rsid w:val="00DE4E32"/>
    <w:rsid w:val="00DE65F1"/>
    <w:rsid w:val="00DE7CB9"/>
    <w:rsid w:val="00DF038E"/>
    <w:rsid w:val="00DF0980"/>
    <w:rsid w:val="00DF1E96"/>
    <w:rsid w:val="00DF2219"/>
    <w:rsid w:val="00DF3318"/>
    <w:rsid w:val="00DF3823"/>
    <w:rsid w:val="00DF39C8"/>
    <w:rsid w:val="00DF3B69"/>
    <w:rsid w:val="00DF4712"/>
    <w:rsid w:val="00DF5016"/>
    <w:rsid w:val="00DF547E"/>
    <w:rsid w:val="00DF559D"/>
    <w:rsid w:val="00DF590A"/>
    <w:rsid w:val="00DF6087"/>
    <w:rsid w:val="00DF7DDB"/>
    <w:rsid w:val="00E0028B"/>
    <w:rsid w:val="00E003AF"/>
    <w:rsid w:val="00E00CFA"/>
    <w:rsid w:val="00E00ED8"/>
    <w:rsid w:val="00E00FD0"/>
    <w:rsid w:val="00E0121D"/>
    <w:rsid w:val="00E014E0"/>
    <w:rsid w:val="00E02542"/>
    <w:rsid w:val="00E02A47"/>
    <w:rsid w:val="00E04123"/>
    <w:rsid w:val="00E0426D"/>
    <w:rsid w:val="00E069F3"/>
    <w:rsid w:val="00E07981"/>
    <w:rsid w:val="00E07D72"/>
    <w:rsid w:val="00E11BDE"/>
    <w:rsid w:val="00E11D17"/>
    <w:rsid w:val="00E121FD"/>
    <w:rsid w:val="00E1231C"/>
    <w:rsid w:val="00E12FCC"/>
    <w:rsid w:val="00E14409"/>
    <w:rsid w:val="00E148E0"/>
    <w:rsid w:val="00E1513A"/>
    <w:rsid w:val="00E15D5E"/>
    <w:rsid w:val="00E164A9"/>
    <w:rsid w:val="00E1752E"/>
    <w:rsid w:val="00E20B43"/>
    <w:rsid w:val="00E21CBD"/>
    <w:rsid w:val="00E22AFD"/>
    <w:rsid w:val="00E23283"/>
    <w:rsid w:val="00E236AA"/>
    <w:rsid w:val="00E242EB"/>
    <w:rsid w:val="00E24E22"/>
    <w:rsid w:val="00E25767"/>
    <w:rsid w:val="00E26D37"/>
    <w:rsid w:val="00E26E66"/>
    <w:rsid w:val="00E27B6E"/>
    <w:rsid w:val="00E30728"/>
    <w:rsid w:val="00E30C36"/>
    <w:rsid w:val="00E313DE"/>
    <w:rsid w:val="00E315D2"/>
    <w:rsid w:val="00E32947"/>
    <w:rsid w:val="00E331D0"/>
    <w:rsid w:val="00E33636"/>
    <w:rsid w:val="00E357EC"/>
    <w:rsid w:val="00E36651"/>
    <w:rsid w:val="00E378B7"/>
    <w:rsid w:val="00E37BBD"/>
    <w:rsid w:val="00E40B36"/>
    <w:rsid w:val="00E40E01"/>
    <w:rsid w:val="00E41B73"/>
    <w:rsid w:val="00E43CAA"/>
    <w:rsid w:val="00E4406B"/>
    <w:rsid w:val="00E44DDF"/>
    <w:rsid w:val="00E45F8A"/>
    <w:rsid w:val="00E502FF"/>
    <w:rsid w:val="00E50EF4"/>
    <w:rsid w:val="00E515EC"/>
    <w:rsid w:val="00E51FBE"/>
    <w:rsid w:val="00E5423B"/>
    <w:rsid w:val="00E551AC"/>
    <w:rsid w:val="00E56764"/>
    <w:rsid w:val="00E56B71"/>
    <w:rsid w:val="00E56F97"/>
    <w:rsid w:val="00E60455"/>
    <w:rsid w:val="00E60848"/>
    <w:rsid w:val="00E61971"/>
    <w:rsid w:val="00E636DF"/>
    <w:rsid w:val="00E64728"/>
    <w:rsid w:val="00E64A69"/>
    <w:rsid w:val="00E659D4"/>
    <w:rsid w:val="00E6636E"/>
    <w:rsid w:val="00E66610"/>
    <w:rsid w:val="00E67924"/>
    <w:rsid w:val="00E704DB"/>
    <w:rsid w:val="00E70644"/>
    <w:rsid w:val="00E70C4E"/>
    <w:rsid w:val="00E70CEA"/>
    <w:rsid w:val="00E71486"/>
    <w:rsid w:val="00E71800"/>
    <w:rsid w:val="00E7223E"/>
    <w:rsid w:val="00E73369"/>
    <w:rsid w:val="00E74719"/>
    <w:rsid w:val="00E74D26"/>
    <w:rsid w:val="00E75994"/>
    <w:rsid w:val="00E76338"/>
    <w:rsid w:val="00E800D2"/>
    <w:rsid w:val="00E81822"/>
    <w:rsid w:val="00E828C7"/>
    <w:rsid w:val="00E834A5"/>
    <w:rsid w:val="00E8374A"/>
    <w:rsid w:val="00E85686"/>
    <w:rsid w:val="00E87B4C"/>
    <w:rsid w:val="00E90F94"/>
    <w:rsid w:val="00E91B85"/>
    <w:rsid w:val="00E91E9F"/>
    <w:rsid w:val="00E92073"/>
    <w:rsid w:val="00E92B2D"/>
    <w:rsid w:val="00E932B0"/>
    <w:rsid w:val="00E9343E"/>
    <w:rsid w:val="00E956D9"/>
    <w:rsid w:val="00E95D5B"/>
    <w:rsid w:val="00E96AFD"/>
    <w:rsid w:val="00E97574"/>
    <w:rsid w:val="00EA01E4"/>
    <w:rsid w:val="00EA0604"/>
    <w:rsid w:val="00EA1EA1"/>
    <w:rsid w:val="00EA1F10"/>
    <w:rsid w:val="00EA2370"/>
    <w:rsid w:val="00EA317C"/>
    <w:rsid w:val="00EA53A0"/>
    <w:rsid w:val="00EA6903"/>
    <w:rsid w:val="00EA7E12"/>
    <w:rsid w:val="00EA7E48"/>
    <w:rsid w:val="00EB155F"/>
    <w:rsid w:val="00EB1A2E"/>
    <w:rsid w:val="00EB1F99"/>
    <w:rsid w:val="00EB2696"/>
    <w:rsid w:val="00EB2F77"/>
    <w:rsid w:val="00EB37A7"/>
    <w:rsid w:val="00EB503F"/>
    <w:rsid w:val="00EB68E8"/>
    <w:rsid w:val="00EB6A78"/>
    <w:rsid w:val="00EB70B0"/>
    <w:rsid w:val="00EB730B"/>
    <w:rsid w:val="00EC19A0"/>
    <w:rsid w:val="00EC1C93"/>
    <w:rsid w:val="00EC1CCF"/>
    <w:rsid w:val="00EC350D"/>
    <w:rsid w:val="00EC3A62"/>
    <w:rsid w:val="00EC5C92"/>
    <w:rsid w:val="00EC671B"/>
    <w:rsid w:val="00EC766D"/>
    <w:rsid w:val="00ED093D"/>
    <w:rsid w:val="00ED101C"/>
    <w:rsid w:val="00ED23B8"/>
    <w:rsid w:val="00ED2CD3"/>
    <w:rsid w:val="00ED3337"/>
    <w:rsid w:val="00ED4F9E"/>
    <w:rsid w:val="00ED67F3"/>
    <w:rsid w:val="00ED7171"/>
    <w:rsid w:val="00EE1CD3"/>
    <w:rsid w:val="00EE2239"/>
    <w:rsid w:val="00EE24A0"/>
    <w:rsid w:val="00EE2FA5"/>
    <w:rsid w:val="00EE3003"/>
    <w:rsid w:val="00EE3515"/>
    <w:rsid w:val="00EE43B1"/>
    <w:rsid w:val="00EE48B9"/>
    <w:rsid w:val="00EE517C"/>
    <w:rsid w:val="00EE552F"/>
    <w:rsid w:val="00EE6A2B"/>
    <w:rsid w:val="00EE78BB"/>
    <w:rsid w:val="00EE7E5A"/>
    <w:rsid w:val="00EF0113"/>
    <w:rsid w:val="00EF0AD3"/>
    <w:rsid w:val="00EF0C07"/>
    <w:rsid w:val="00EF13C1"/>
    <w:rsid w:val="00EF2B2D"/>
    <w:rsid w:val="00EF318F"/>
    <w:rsid w:val="00EF34A2"/>
    <w:rsid w:val="00EF3617"/>
    <w:rsid w:val="00EF3905"/>
    <w:rsid w:val="00EF3B69"/>
    <w:rsid w:val="00EF4081"/>
    <w:rsid w:val="00EF57C6"/>
    <w:rsid w:val="00EF5BA5"/>
    <w:rsid w:val="00EF61B9"/>
    <w:rsid w:val="00EF65C4"/>
    <w:rsid w:val="00EF6C63"/>
    <w:rsid w:val="00EF71A6"/>
    <w:rsid w:val="00EF74FA"/>
    <w:rsid w:val="00EF77EF"/>
    <w:rsid w:val="00F03F60"/>
    <w:rsid w:val="00F043D3"/>
    <w:rsid w:val="00F04B5A"/>
    <w:rsid w:val="00F055C6"/>
    <w:rsid w:val="00F062CC"/>
    <w:rsid w:val="00F0736C"/>
    <w:rsid w:val="00F10204"/>
    <w:rsid w:val="00F104B4"/>
    <w:rsid w:val="00F1066A"/>
    <w:rsid w:val="00F110D6"/>
    <w:rsid w:val="00F1149A"/>
    <w:rsid w:val="00F116EE"/>
    <w:rsid w:val="00F12D85"/>
    <w:rsid w:val="00F131BD"/>
    <w:rsid w:val="00F1330E"/>
    <w:rsid w:val="00F1497B"/>
    <w:rsid w:val="00F149B7"/>
    <w:rsid w:val="00F14C10"/>
    <w:rsid w:val="00F15B52"/>
    <w:rsid w:val="00F15D9F"/>
    <w:rsid w:val="00F16856"/>
    <w:rsid w:val="00F16E04"/>
    <w:rsid w:val="00F20AB5"/>
    <w:rsid w:val="00F22705"/>
    <w:rsid w:val="00F22BCC"/>
    <w:rsid w:val="00F22C4D"/>
    <w:rsid w:val="00F235BA"/>
    <w:rsid w:val="00F23BD5"/>
    <w:rsid w:val="00F23E67"/>
    <w:rsid w:val="00F23EE0"/>
    <w:rsid w:val="00F23F0F"/>
    <w:rsid w:val="00F24AC9"/>
    <w:rsid w:val="00F25767"/>
    <w:rsid w:val="00F26976"/>
    <w:rsid w:val="00F30EAF"/>
    <w:rsid w:val="00F324A5"/>
    <w:rsid w:val="00F327EC"/>
    <w:rsid w:val="00F328E9"/>
    <w:rsid w:val="00F348DD"/>
    <w:rsid w:val="00F355C7"/>
    <w:rsid w:val="00F3584B"/>
    <w:rsid w:val="00F3780E"/>
    <w:rsid w:val="00F40A76"/>
    <w:rsid w:val="00F415D6"/>
    <w:rsid w:val="00F42505"/>
    <w:rsid w:val="00F42B3A"/>
    <w:rsid w:val="00F433DA"/>
    <w:rsid w:val="00F448AD"/>
    <w:rsid w:val="00F45234"/>
    <w:rsid w:val="00F45974"/>
    <w:rsid w:val="00F468F7"/>
    <w:rsid w:val="00F46DF9"/>
    <w:rsid w:val="00F47099"/>
    <w:rsid w:val="00F47143"/>
    <w:rsid w:val="00F4735B"/>
    <w:rsid w:val="00F473FE"/>
    <w:rsid w:val="00F47521"/>
    <w:rsid w:val="00F475B7"/>
    <w:rsid w:val="00F50117"/>
    <w:rsid w:val="00F51459"/>
    <w:rsid w:val="00F5163B"/>
    <w:rsid w:val="00F51C23"/>
    <w:rsid w:val="00F52D2E"/>
    <w:rsid w:val="00F54029"/>
    <w:rsid w:val="00F5500B"/>
    <w:rsid w:val="00F5618D"/>
    <w:rsid w:val="00F567B4"/>
    <w:rsid w:val="00F56D5A"/>
    <w:rsid w:val="00F618B9"/>
    <w:rsid w:val="00F61AEB"/>
    <w:rsid w:val="00F624EF"/>
    <w:rsid w:val="00F62C92"/>
    <w:rsid w:val="00F63885"/>
    <w:rsid w:val="00F64E19"/>
    <w:rsid w:val="00F64F15"/>
    <w:rsid w:val="00F65FA3"/>
    <w:rsid w:val="00F668AE"/>
    <w:rsid w:val="00F66B48"/>
    <w:rsid w:val="00F67F40"/>
    <w:rsid w:val="00F71260"/>
    <w:rsid w:val="00F7159A"/>
    <w:rsid w:val="00F72038"/>
    <w:rsid w:val="00F742E7"/>
    <w:rsid w:val="00F7485C"/>
    <w:rsid w:val="00F75F36"/>
    <w:rsid w:val="00F75FA3"/>
    <w:rsid w:val="00F77D34"/>
    <w:rsid w:val="00F80581"/>
    <w:rsid w:val="00F807A3"/>
    <w:rsid w:val="00F81648"/>
    <w:rsid w:val="00F81E83"/>
    <w:rsid w:val="00F831B8"/>
    <w:rsid w:val="00F83E73"/>
    <w:rsid w:val="00F85921"/>
    <w:rsid w:val="00F85C67"/>
    <w:rsid w:val="00F8683E"/>
    <w:rsid w:val="00F86B70"/>
    <w:rsid w:val="00F86BF4"/>
    <w:rsid w:val="00F90CBC"/>
    <w:rsid w:val="00F91031"/>
    <w:rsid w:val="00F9272E"/>
    <w:rsid w:val="00F928DA"/>
    <w:rsid w:val="00F9366A"/>
    <w:rsid w:val="00F954B9"/>
    <w:rsid w:val="00F95879"/>
    <w:rsid w:val="00F95CE5"/>
    <w:rsid w:val="00F97EE7"/>
    <w:rsid w:val="00FA1248"/>
    <w:rsid w:val="00FA19E1"/>
    <w:rsid w:val="00FA1BFA"/>
    <w:rsid w:val="00FA2476"/>
    <w:rsid w:val="00FA2488"/>
    <w:rsid w:val="00FA43D6"/>
    <w:rsid w:val="00FA46E7"/>
    <w:rsid w:val="00FA4931"/>
    <w:rsid w:val="00FA5521"/>
    <w:rsid w:val="00FA63CB"/>
    <w:rsid w:val="00FA7766"/>
    <w:rsid w:val="00FA7C30"/>
    <w:rsid w:val="00FB0616"/>
    <w:rsid w:val="00FB08FA"/>
    <w:rsid w:val="00FB0F63"/>
    <w:rsid w:val="00FB1840"/>
    <w:rsid w:val="00FB187F"/>
    <w:rsid w:val="00FB2812"/>
    <w:rsid w:val="00FB388C"/>
    <w:rsid w:val="00FB4B87"/>
    <w:rsid w:val="00FB5377"/>
    <w:rsid w:val="00FB560B"/>
    <w:rsid w:val="00FB76F7"/>
    <w:rsid w:val="00FC0D42"/>
    <w:rsid w:val="00FC0DA8"/>
    <w:rsid w:val="00FC3E96"/>
    <w:rsid w:val="00FC422A"/>
    <w:rsid w:val="00FC49A1"/>
    <w:rsid w:val="00FC6D0A"/>
    <w:rsid w:val="00FC79FD"/>
    <w:rsid w:val="00FC7D0B"/>
    <w:rsid w:val="00FD0E9C"/>
    <w:rsid w:val="00FD12DF"/>
    <w:rsid w:val="00FD152C"/>
    <w:rsid w:val="00FD1720"/>
    <w:rsid w:val="00FD1909"/>
    <w:rsid w:val="00FD2F71"/>
    <w:rsid w:val="00FD3A65"/>
    <w:rsid w:val="00FD3A66"/>
    <w:rsid w:val="00FD4077"/>
    <w:rsid w:val="00FD5AF1"/>
    <w:rsid w:val="00FD6385"/>
    <w:rsid w:val="00FD7EE9"/>
    <w:rsid w:val="00FE06DE"/>
    <w:rsid w:val="00FE0D73"/>
    <w:rsid w:val="00FE49E6"/>
    <w:rsid w:val="00FE712B"/>
    <w:rsid w:val="00FE7806"/>
    <w:rsid w:val="00FE7ED5"/>
    <w:rsid w:val="00FF068E"/>
    <w:rsid w:val="00FF0A10"/>
    <w:rsid w:val="00FF0B81"/>
    <w:rsid w:val="00FF307F"/>
    <w:rsid w:val="00FF3096"/>
    <w:rsid w:val="00FF36B9"/>
    <w:rsid w:val="00FF5587"/>
    <w:rsid w:val="00FF5F84"/>
    <w:rsid w:val="00FF646D"/>
    <w:rsid w:val="00FF788E"/>
    <w:rsid w:val="00FF78D9"/>
    <w:rsid w:val="00FF7BE2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D8443C8"/>
  <w15:chartTrackingRefBased/>
  <w15:docId w15:val="{52F3E588-7A25-49A9-8BFD-CA1B325C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B92"/>
    <w:rPr>
      <w:sz w:val="24"/>
      <w:szCs w:val="24"/>
    </w:rPr>
  </w:style>
  <w:style w:type="paragraph" w:styleId="Titolo1">
    <w:name w:val="heading 1"/>
    <w:basedOn w:val="Default"/>
    <w:next w:val="Default"/>
    <w:link w:val="Titolo1Carattere"/>
    <w:qFormat/>
    <w:pPr>
      <w:outlineLvl w:val="0"/>
    </w:pPr>
    <w:rPr>
      <w:color w:val="auto"/>
    </w:rPr>
  </w:style>
  <w:style w:type="paragraph" w:styleId="Titolo2">
    <w:name w:val="heading 2"/>
    <w:basedOn w:val="Normale"/>
    <w:next w:val="Normale"/>
    <w:link w:val="Titolo2Carattere"/>
    <w:qFormat/>
    <w:rsid w:val="00CE772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qFormat/>
    <w:rsid w:val="006F5036"/>
    <w:pPr>
      <w:spacing w:before="322" w:line="319" w:lineRule="atLeast"/>
      <w:outlineLvl w:val="2"/>
    </w:pPr>
    <w:rPr>
      <w:caps/>
      <w:color w:val="004272"/>
      <w:sz w:val="26"/>
      <w:szCs w:val="26"/>
    </w:rPr>
  </w:style>
  <w:style w:type="paragraph" w:styleId="Titolo4">
    <w:name w:val="heading 4"/>
    <w:basedOn w:val="Default"/>
    <w:next w:val="Default"/>
    <w:qFormat/>
    <w:pPr>
      <w:outlineLvl w:val="3"/>
    </w:pPr>
    <w:rPr>
      <w:color w:val="auto"/>
    </w:rPr>
  </w:style>
  <w:style w:type="paragraph" w:styleId="Titolo5">
    <w:name w:val="heading 5"/>
    <w:basedOn w:val="Normale"/>
    <w:next w:val="Normale"/>
    <w:qFormat/>
    <w:rsid w:val="00F15B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deltesto3">
    <w:name w:val="Body Text 3"/>
    <w:basedOn w:val="Default"/>
    <w:next w:val="Default"/>
    <w:rPr>
      <w:color w:val="auto"/>
    </w:rPr>
  </w:style>
  <w:style w:type="paragraph" w:styleId="Corpotesto">
    <w:name w:val="Body Text"/>
    <w:basedOn w:val="Default"/>
    <w:next w:val="Default"/>
    <w:link w:val="CorpotestoCarattere"/>
    <w:rPr>
      <w:color w:val="auto"/>
      <w:lang w:val="x-none" w:eastAsia="x-none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paragraph" w:styleId="Intestazione">
    <w:name w:val="header"/>
    <w:basedOn w:val="Normale"/>
    <w:rsid w:val="00CC096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227" w:right="707"/>
      <w:jc w:val="both"/>
    </w:pPr>
    <w:rPr>
      <w:sz w:val="20"/>
      <w:szCs w:val="20"/>
    </w:rPr>
  </w:style>
  <w:style w:type="paragraph" w:styleId="Numeroelenco">
    <w:name w:val="List Number"/>
    <w:basedOn w:val="Elenco"/>
    <w:pPr>
      <w:spacing w:after="240" w:line="240" w:lineRule="atLeast"/>
      <w:ind w:left="720" w:right="720" w:hanging="360"/>
      <w:jc w:val="both"/>
    </w:pPr>
    <w:rPr>
      <w:rFonts w:ascii="Garamond" w:hAnsi="Garamond"/>
      <w:sz w:val="22"/>
      <w:szCs w:val="20"/>
      <w:lang w:eastAsia="en-US"/>
    </w:rPr>
  </w:style>
  <w:style w:type="character" w:styleId="Enfasicorsivo">
    <w:name w:val="Emphasis"/>
    <w:qFormat/>
    <w:rPr>
      <w:caps/>
      <w:sz w:val="18"/>
    </w:rPr>
  </w:style>
  <w:style w:type="paragraph" w:styleId="Elenco">
    <w:name w:val="List"/>
    <w:basedOn w:val="Normale"/>
    <w:pPr>
      <w:ind w:left="283" w:hanging="283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CC096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961E5"/>
  </w:style>
  <w:style w:type="paragraph" w:customStyle="1" w:styleId="tabella">
    <w:name w:val="tabella"/>
    <w:basedOn w:val="Normale"/>
    <w:rsid w:val="00C71812"/>
    <w:pPr>
      <w:widowControl w:val="0"/>
      <w:tabs>
        <w:tab w:val="left" w:pos="0"/>
        <w:tab w:val="left" w:pos="708"/>
        <w:tab w:val="left" w:pos="1416"/>
        <w:tab w:val="left" w:pos="2124"/>
      </w:tabs>
      <w:suppressAutoHyphens/>
      <w:spacing w:line="360" w:lineRule="auto"/>
      <w:jc w:val="both"/>
    </w:pPr>
    <w:rPr>
      <w:rFonts w:ascii="Arial" w:hAnsi="Arial"/>
      <w:snapToGrid w:val="0"/>
      <w:szCs w:val="20"/>
    </w:rPr>
  </w:style>
  <w:style w:type="paragraph" w:customStyle="1" w:styleId="Corpodeltesto21">
    <w:name w:val="Corpo del testo 21"/>
    <w:basedOn w:val="Normale"/>
    <w:rsid w:val="00603701"/>
    <w:pPr>
      <w:ind w:left="708" w:hanging="708"/>
      <w:jc w:val="both"/>
    </w:pPr>
    <w:rPr>
      <w:noProof/>
      <w:szCs w:val="20"/>
    </w:rPr>
  </w:style>
  <w:style w:type="character" w:styleId="Rimandocommento">
    <w:name w:val="annotation reference"/>
    <w:semiHidden/>
    <w:rsid w:val="00575CC1"/>
    <w:rPr>
      <w:sz w:val="16"/>
      <w:szCs w:val="16"/>
    </w:rPr>
  </w:style>
  <w:style w:type="paragraph" w:styleId="Testocommento">
    <w:name w:val="annotation text"/>
    <w:basedOn w:val="Normale"/>
    <w:semiHidden/>
    <w:rsid w:val="00575CC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575CC1"/>
    <w:rPr>
      <w:b/>
      <w:bCs/>
    </w:rPr>
  </w:style>
  <w:style w:type="character" w:styleId="Collegamentoipertestuale">
    <w:name w:val="Hyperlink"/>
    <w:uiPriority w:val="99"/>
    <w:rsid w:val="0051064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EE4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">
    <w:name w:val="Punti"/>
    <w:basedOn w:val="Normale"/>
    <w:rsid w:val="008936DC"/>
    <w:pPr>
      <w:spacing w:after="60"/>
      <w:ind w:left="851" w:hanging="284"/>
      <w:jc w:val="both"/>
    </w:pPr>
    <w:rPr>
      <w:rFonts w:ascii="Verdana" w:hAnsi="Verdana"/>
      <w:sz w:val="16"/>
      <w:szCs w:val="20"/>
    </w:rPr>
  </w:style>
  <w:style w:type="paragraph" w:styleId="Corpodeltesto2">
    <w:name w:val="Body Text 2"/>
    <w:basedOn w:val="Normale"/>
    <w:rsid w:val="009128CE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9128CE"/>
    <w:pPr>
      <w:widowControl w:val="0"/>
      <w:ind w:left="567"/>
      <w:jc w:val="both"/>
    </w:pPr>
    <w:rPr>
      <w:szCs w:val="20"/>
    </w:rPr>
  </w:style>
  <w:style w:type="paragraph" w:styleId="Rientrocorpodeltesto">
    <w:name w:val="Body Text Indent"/>
    <w:basedOn w:val="Normale"/>
    <w:rsid w:val="009128CE"/>
    <w:pPr>
      <w:spacing w:after="120"/>
      <w:ind w:left="283"/>
    </w:pPr>
  </w:style>
  <w:style w:type="paragraph" w:styleId="Sommario2">
    <w:name w:val="toc 2"/>
    <w:basedOn w:val="Normale"/>
    <w:next w:val="Normale"/>
    <w:autoRedefine/>
    <w:uiPriority w:val="39"/>
    <w:rsid w:val="00085609"/>
    <w:pPr>
      <w:tabs>
        <w:tab w:val="left" w:pos="720"/>
        <w:tab w:val="right" w:leader="dot" w:pos="9962"/>
      </w:tabs>
      <w:spacing w:before="240" w:after="240" w:line="320" w:lineRule="exact"/>
      <w:jc w:val="both"/>
    </w:pPr>
    <w:rPr>
      <w:rFonts w:ascii="Arial" w:hAnsi="Arial" w:cs="Arial"/>
      <w:b/>
      <w:smallCaps/>
      <w:noProof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1E77B1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174F8B"/>
    <w:rPr>
      <w:b/>
      <w:bCs/>
    </w:rPr>
  </w:style>
  <w:style w:type="paragraph" w:customStyle="1" w:styleId="Grigliamedia1-Colore21">
    <w:name w:val="Griglia media 1 - Colore 21"/>
    <w:basedOn w:val="Normale"/>
    <w:uiPriority w:val="34"/>
    <w:qFormat/>
    <w:rsid w:val="00D436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rsid w:val="006F5036"/>
    <w:rPr>
      <w:strike w:val="0"/>
      <w:dstrike w:val="0"/>
      <w:color w:val="505050"/>
      <w:u w:val="none"/>
      <w:effect w:val="none"/>
    </w:rPr>
  </w:style>
  <w:style w:type="character" w:styleId="AcronimoHTML">
    <w:name w:val="HTML Acronym"/>
    <w:rsid w:val="006F5036"/>
    <w:rPr>
      <w:i/>
      <w:iCs/>
      <w:bdr w:val="none" w:sz="0" w:space="0" w:color="auto" w:frame="1"/>
    </w:rPr>
  </w:style>
  <w:style w:type="paragraph" w:customStyle="1" w:styleId="pianocontrol">
    <w:name w:val="pianocontrol"/>
    <w:basedOn w:val="Normale"/>
    <w:rsid w:val="006F5036"/>
    <w:pPr>
      <w:pBdr>
        <w:bottom w:val="dotted" w:sz="6" w:space="16" w:color="1A171B"/>
      </w:pBdr>
      <w:spacing w:before="100" w:beforeAutospacing="1" w:after="100" w:afterAutospacing="1"/>
    </w:pPr>
  </w:style>
  <w:style w:type="paragraph" w:customStyle="1" w:styleId="pagetitle">
    <w:name w:val="pagetitle"/>
    <w:basedOn w:val="Normale"/>
    <w:rsid w:val="006F5036"/>
    <w:pPr>
      <w:spacing w:before="100" w:beforeAutospacing="1" w:after="100" w:afterAutospacing="1" w:line="259" w:lineRule="atLeast"/>
    </w:pPr>
    <w:rPr>
      <w:caps/>
      <w:color w:val="004272"/>
      <w:sz w:val="35"/>
      <w:szCs w:val="35"/>
    </w:rPr>
  </w:style>
  <w:style w:type="paragraph" w:customStyle="1" w:styleId="titlelink">
    <w:name w:val="titlelink"/>
    <w:basedOn w:val="Normale"/>
    <w:rsid w:val="006F5036"/>
    <w:pPr>
      <w:spacing w:before="100" w:beforeAutospacing="1" w:after="100" w:afterAutospacing="1" w:line="324" w:lineRule="atLeast"/>
    </w:pPr>
    <w:rPr>
      <w:sz w:val="26"/>
      <w:szCs w:val="26"/>
    </w:rPr>
  </w:style>
  <w:style w:type="paragraph" w:customStyle="1" w:styleId="newsletter">
    <w:name w:val="newsletter"/>
    <w:basedOn w:val="Normale"/>
    <w:rsid w:val="006F5036"/>
    <w:pPr>
      <w:shd w:val="clear" w:color="auto" w:fill="E8E8E8"/>
      <w:spacing w:before="100" w:beforeAutospacing="1" w:after="100" w:afterAutospacing="1"/>
    </w:pPr>
  </w:style>
  <w:style w:type="paragraph" w:customStyle="1" w:styleId="camporic2">
    <w:name w:val="camporic2"/>
    <w:basedOn w:val="Normale"/>
    <w:rsid w:val="006F5036"/>
    <w:pPr>
      <w:spacing w:before="100" w:beforeAutospacing="1" w:after="100" w:afterAutospacing="1"/>
    </w:pPr>
    <w:rPr>
      <w:sz w:val="22"/>
      <w:szCs w:val="22"/>
    </w:rPr>
  </w:style>
  <w:style w:type="paragraph" w:customStyle="1" w:styleId="campotrova2">
    <w:name w:val="campotrova2"/>
    <w:basedOn w:val="Normale"/>
    <w:rsid w:val="006F5036"/>
    <w:pPr>
      <w:spacing w:before="100" w:beforeAutospacing="1" w:after="100" w:afterAutospacing="1"/>
    </w:pPr>
    <w:rPr>
      <w:sz w:val="22"/>
      <w:szCs w:val="22"/>
    </w:rPr>
  </w:style>
  <w:style w:type="paragraph" w:customStyle="1" w:styleId="fotinavideo">
    <w:name w:val="fotinavideo"/>
    <w:basedOn w:val="Normale"/>
    <w:rsid w:val="006F5036"/>
    <w:pPr>
      <w:spacing w:before="100" w:beforeAutospacing="1" w:after="100" w:afterAutospacing="1"/>
      <w:ind w:right="120"/>
    </w:pPr>
  </w:style>
  <w:style w:type="paragraph" w:customStyle="1" w:styleId="condividi">
    <w:name w:val="condividi"/>
    <w:basedOn w:val="Normale"/>
    <w:rsid w:val="006F5036"/>
    <w:pPr>
      <w:spacing w:before="100" w:beforeAutospacing="1" w:after="100" w:afterAutospacing="1"/>
    </w:pPr>
  </w:style>
  <w:style w:type="paragraph" w:customStyle="1" w:styleId="divcondividi">
    <w:name w:val="divcondividi"/>
    <w:basedOn w:val="Normale"/>
    <w:rsid w:val="006F5036"/>
    <w:pPr>
      <w:spacing w:before="100" w:beforeAutospacing="1" w:after="100" w:afterAutospacing="1"/>
    </w:pPr>
  </w:style>
  <w:style w:type="paragraph" w:customStyle="1" w:styleId="classeimgcondividi">
    <w:name w:val="classeimgcondividi"/>
    <w:basedOn w:val="Normale"/>
    <w:rsid w:val="006F5036"/>
    <w:pPr>
      <w:spacing w:before="100" w:beforeAutospacing="1" w:after="100" w:afterAutospacing="1"/>
    </w:pPr>
  </w:style>
  <w:style w:type="paragraph" w:customStyle="1" w:styleId="classeimgcondividiptb">
    <w:name w:val="classeimgcondividiptb"/>
    <w:basedOn w:val="Normale"/>
    <w:rsid w:val="006F5036"/>
    <w:pPr>
      <w:spacing w:before="100" w:beforeAutospacing="1" w:after="100" w:afterAutospacing="1"/>
    </w:pPr>
  </w:style>
  <w:style w:type="paragraph" w:customStyle="1" w:styleId="classeimgcondividinp">
    <w:name w:val="classeimgcondividinp"/>
    <w:basedOn w:val="Normale"/>
    <w:rsid w:val="006F5036"/>
    <w:pPr>
      <w:spacing w:before="100" w:beforeAutospacing="1" w:after="100" w:afterAutospacing="1"/>
    </w:pPr>
  </w:style>
  <w:style w:type="paragraph" w:customStyle="1" w:styleId="classeimgcondividif">
    <w:name w:val="classeimgcondividif"/>
    <w:basedOn w:val="Normale"/>
    <w:rsid w:val="006F5036"/>
    <w:pPr>
      <w:spacing w:before="100" w:beforeAutospacing="1" w:after="100" w:afterAutospacing="1"/>
    </w:pPr>
  </w:style>
  <w:style w:type="paragraph" w:customStyle="1" w:styleId="marginevideotop">
    <w:name w:val="marginevideotop"/>
    <w:basedOn w:val="Normale"/>
    <w:rsid w:val="006F5036"/>
    <w:pPr>
      <w:spacing w:before="100" w:beforeAutospacing="1" w:after="100" w:afterAutospacing="1"/>
    </w:pPr>
  </w:style>
  <w:style w:type="paragraph" w:customStyle="1" w:styleId="marginevideotestotop">
    <w:name w:val="marginevideotestotop"/>
    <w:basedOn w:val="Normale"/>
    <w:rsid w:val="006F5036"/>
    <w:pPr>
      <w:spacing w:before="100" w:beforeAutospacing="1" w:after="100" w:afterAutospacing="1"/>
    </w:pPr>
  </w:style>
  <w:style w:type="paragraph" w:customStyle="1" w:styleId="tematiche">
    <w:name w:val="tematiche"/>
    <w:basedOn w:val="Normale"/>
    <w:rsid w:val="006F5036"/>
    <w:pPr>
      <w:spacing w:before="173" w:after="100" w:afterAutospacing="1"/>
    </w:pPr>
  </w:style>
  <w:style w:type="paragraph" w:customStyle="1" w:styleId="inactive">
    <w:name w:val="inactive"/>
    <w:basedOn w:val="Normale"/>
    <w:rsid w:val="006F5036"/>
    <w:pPr>
      <w:spacing w:before="100" w:beforeAutospacing="1" w:after="100" w:afterAutospacing="1"/>
    </w:pPr>
    <w:rPr>
      <w:color w:val="000000"/>
    </w:rPr>
  </w:style>
  <w:style w:type="paragraph" w:customStyle="1" w:styleId="container">
    <w:name w:val="container"/>
    <w:basedOn w:val="Normale"/>
    <w:rsid w:val="006F5036"/>
    <w:pPr>
      <w:spacing w:before="100" w:beforeAutospacing="1" w:after="100" w:afterAutospacing="1"/>
    </w:pPr>
  </w:style>
  <w:style w:type="paragraph" w:customStyle="1" w:styleId="top-links">
    <w:name w:val="top-links"/>
    <w:basedOn w:val="Normale"/>
    <w:rsid w:val="006F5036"/>
    <w:pPr>
      <w:spacing w:before="100" w:beforeAutospacing="1" w:after="100" w:afterAutospacing="1"/>
    </w:pPr>
  </w:style>
  <w:style w:type="paragraph" w:customStyle="1" w:styleId="t-link">
    <w:name w:val="t-link"/>
    <w:basedOn w:val="Normale"/>
    <w:rsid w:val="006F5036"/>
    <w:pPr>
      <w:pBdr>
        <w:right w:val="single" w:sz="6" w:space="6" w:color="AAAAAA"/>
      </w:pBdr>
    </w:pPr>
  </w:style>
  <w:style w:type="paragraph" w:customStyle="1" w:styleId="ultvocefoot">
    <w:name w:val="ultvocefoot"/>
    <w:basedOn w:val="Normale"/>
    <w:rsid w:val="006F5036"/>
  </w:style>
  <w:style w:type="paragraph" w:customStyle="1" w:styleId="toolbar">
    <w:name w:val="toolbar"/>
    <w:basedOn w:val="Normale"/>
    <w:rsid w:val="006F5036"/>
    <w:pPr>
      <w:shd w:val="clear" w:color="auto" w:fill="C41B04"/>
      <w:spacing w:before="100" w:beforeAutospacing="1" w:after="100" w:afterAutospacing="1"/>
    </w:pPr>
  </w:style>
  <w:style w:type="paragraph" w:customStyle="1" w:styleId="path">
    <w:name w:val="path"/>
    <w:basedOn w:val="Normale"/>
    <w:rsid w:val="006F5036"/>
    <w:pPr>
      <w:spacing w:before="240" w:after="120"/>
    </w:pPr>
  </w:style>
  <w:style w:type="paragraph" w:customStyle="1" w:styleId="menu-left">
    <w:name w:val="menu-left"/>
    <w:basedOn w:val="Normale"/>
    <w:rsid w:val="006F5036"/>
    <w:pPr>
      <w:spacing w:before="100" w:beforeAutospacing="1" w:after="100" w:afterAutospacing="1"/>
    </w:pPr>
  </w:style>
  <w:style w:type="paragraph" w:customStyle="1" w:styleId="column">
    <w:name w:val="column"/>
    <w:basedOn w:val="Normale"/>
    <w:rsid w:val="006F5036"/>
    <w:pPr>
      <w:spacing w:before="100" w:beforeAutospacing="1" w:after="100" w:afterAutospacing="1"/>
    </w:pPr>
  </w:style>
  <w:style w:type="paragraph" w:customStyle="1" w:styleId="nrm-center">
    <w:name w:val="nrm-center"/>
    <w:basedOn w:val="Normale"/>
    <w:rsid w:val="006F5036"/>
    <w:pPr>
      <w:spacing w:before="100" w:beforeAutospacing="1" w:after="100" w:afterAutospacing="1"/>
    </w:pPr>
  </w:style>
  <w:style w:type="paragraph" w:customStyle="1" w:styleId="ext-center">
    <w:name w:val="ext-center"/>
    <w:basedOn w:val="Normale"/>
    <w:rsid w:val="006F5036"/>
    <w:pPr>
      <w:spacing w:before="100" w:beforeAutospacing="1" w:after="100" w:afterAutospacing="1"/>
    </w:pPr>
  </w:style>
  <w:style w:type="paragraph" w:customStyle="1" w:styleId="Titolo10">
    <w:name w:val="Titolo1"/>
    <w:basedOn w:val="Normale"/>
    <w:rsid w:val="006F5036"/>
    <w:pPr>
      <w:spacing w:before="100" w:beforeAutospacing="1" w:after="100" w:afterAutospacing="1"/>
    </w:pPr>
  </w:style>
  <w:style w:type="paragraph" w:customStyle="1" w:styleId="title4">
    <w:name w:val="title4"/>
    <w:basedOn w:val="Normale"/>
    <w:rsid w:val="006F503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title5">
    <w:name w:val="title5"/>
    <w:basedOn w:val="Normale"/>
    <w:rsid w:val="006F5036"/>
    <w:pPr>
      <w:spacing w:before="100" w:beforeAutospacing="1" w:after="100" w:afterAutospacing="1"/>
    </w:pPr>
    <w:rPr>
      <w:sz w:val="20"/>
      <w:szCs w:val="20"/>
    </w:rPr>
  </w:style>
  <w:style w:type="paragraph" w:customStyle="1" w:styleId="title5b">
    <w:name w:val="title5b"/>
    <w:basedOn w:val="Normale"/>
    <w:rsid w:val="006F5036"/>
    <w:pPr>
      <w:spacing w:before="100" w:beforeAutospacing="1" w:after="100" w:afterAutospacing="1"/>
    </w:pPr>
    <w:rPr>
      <w:b/>
      <w:bCs/>
    </w:rPr>
  </w:style>
  <w:style w:type="paragraph" w:customStyle="1" w:styleId="title10">
    <w:name w:val="title10"/>
    <w:basedOn w:val="Normale"/>
    <w:rsid w:val="006F5036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title10b">
    <w:name w:val="title10b"/>
    <w:basedOn w:val="Normale"/>
    <w:rsid w:val="006F503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title11">
    <w:name w:val="title11"/>
    <w:basedOn w:val="Normale"/>
    <w:rsid w:val="006F5036"/>
    <w:pPr>
      <w:spacing w:before="100" w:beforeAutospacing="1" w:after="100" w:afterAutospacing="1"/>
    </w:pPr>
    <w:rPr>
      <w:b/>
      <w:bCs/>
    </w:rPr>
  </w:style>
  <w:style w:type="paragraph" w:customStyle="1" w:styleId="title12">
    <w:name w:val="title12"/>
    <w:basedOn w:val="Normale"/>
    <w:rsid w:val="006F5036"/>
    <w:pPr>
      <w:spacing w:before="100" w:beforeAutospacing="1" w:after="100" w:afterAutospacing="1"/>
    </w:pPr>
    <w:rPr>
      <w:sz w:val="18"/>
      <w:szCs w:val="18"/>
    </w:rPr>
  </w:style>
  <w:style w:type="paragraph" w:customStyle="1" w:styleId="title9">
    <w:name w:val="title9"/>
    <w:basedOn w:val="Normale"/>
    <w:rsid w:val="006F5036"/>
    <w:pPr>
      <w:spacing w:before="100" w:beforeAutospacing="1" w:after="100" w:afterAutospacing="1"/>
    </w:pPr>
    <w:rPr>
      <w:sz w:val="22"/>
      <w:szCs w:val="22"/>
    </w:rPr>
  </w:style>
  <w:style w:type="paragraph" w:customStyle="1" w:styleId="title8">
    <w:name w:val="title8"/>
    <w:basedOn w:val="Normale"/>
    <w:rsid w:val="006F5036"/>
    <w:pPr>
      <w:spacing w:line="240" w:lineRule="atLeast"/>
    </w:pPr>
    <w:rPr>
      <w:sz w:val="30"/>
      <w:szCs w:val="30"/>
    </w:rPr>
  </w:style>
  <w:style w:type="paragraph" w:customStyle="1" w:styleId="title16">
    <w:name w:val="title16"/>
    <w:basedOn w:val="Normale"/>
    <w:rsid w:val="006F5036"/>
    <w:pPr>
      <w:spacing w:before="100" w:beforeAutospacing="1" w:after="100" w:afterAutospacing="1"/>
    </w:pPr>
    <w:rPr>
      <w:sz w:val="30"/>
      <w:szCs w:val="30"/>
    </w:rPr>
  </w:style>
  <w:style w:type="paragraph" w:customStyle="1" w:styleId="title12s">
    <w:name w:val="title12s"/>
    <w:basedOn w:val="Normale"/>
    <w:rsid w:val="006F5036"/>
    <w:pPr>
      <w:spacing w:before="100" w:beforeAutospacing="1" w:after="100" w:afterAutospacing="1"/>
    </w:pPr>
    <w:rPr>
      <w:sz w:val="30"/>
      <w:szCs w:val="30"/>
    </w:rPr>
  </w:style>
  <w:style w:type="paragraph" w:customStyle="1" w:styleId="indent2">
    <w:name w:val="indent2"/>
    <w:basedOn w:val="Normale"/>
    <w:rsid w:val="006F5036"/>
    <w:pPr>
      <w:spacing w:before="100" w:beforeAutospacing="1" w:after="100" w:afterAutospacing="1"/>
    </w:pPr>
  </w:style>
  <w:style w:type="paragraph" w:customStyle="1" w:styleId="alfa">
    <w:name w:val="alfa"/>
    <w:basedOn w:val="Normale"/>
    <w:rsid w:val="006F5036"/>
    <w:pPr>
      <w:spacing w:before="100" w:beforeAutospacing="1" w:after="100" w:afterAutospacing="1"/>
    </w:pPr>
  </w:style>
  <w:style w:type="paragraph" w:customStyle="1" w:styleId="galleriafoto">
    <w:name w:val="galleriafoto"/>
    <w:basedOn w:val="Normale"/>
    <w:rsid w:val="006F5036"/>
  </w:style>
  <w:style w:type="paragraph" w:customStyle="1" w:styleId="q-news">
    <w:name w:val="q-news"/>
    <w:basedOn w:val="Normale"/>
    <w:rsid w:val="006F5036"/>
    <w:pPr>
      <w:spacing w:before="100" w:beforeAutospacing="1" w:after="100" w:afterAutospacing="1"/>
    </w:pPr>
  </w:style>
  <w:style w:type="paragraph" w:customStyle="1" w:styleId="thumbnail">
    <w:name w:val="thumbnail"/>
    <w:basedOn w:val="Normale"/>
    <w:rsid w:val="006F5036"/>
  </w:style>
  <w:style w:type="paragraph" w:customStyle="1" w:styleId="thumbquad">
    <w:name w:val="thumbquad"/>
    <w:basedOn w:val="Normale"/>
    <w:rsid w:val="006F5036"/>
  </w:style>
  <w:style w:type="paragraph" w:customStyle="1" w:styleId="thumblib">
    <w:name w:val="thumblib"/>
    <w:basedOn w:val="Normale"/>
    <w:rsid w:val="006F5036"/>
  </w:style>
  <w:style w:type="paragraph" w:customStyle="1" w:styleId="h-news">
    <w:name w:val="h-news"/>
    <w:basedOn w:val="Normale"/>
    <w:rsid w:val="006F5036"/>
    <w:pPr>
      <w:spacing w:before="100" w:beforeAutospacing="1" w:after="100" w:afterAutospacing="1"/>
    </w:pPr>
  </w:style>
  <w:style w:type="paragraph" w:customStyle="1" w:styleId="e-news">
    <w:name w:val="e-news"/>
    <w:basedOn w:val="Normale"/>
    <w:rsid w:val="006F5036"/>
    <w:pPr>
      <w:spacing w:before="100" w:beforeAutospacing="1" w:after="100" w:afterAutospacing="1"/>
    </w:pPr>
  </w:style>
  <w:style w:type="paragraph" w:customStyle="1" w:styleId="e-header">
    <w:name w:val="e-header"/>
    <w:basedOn w:val="Normale"/>
    <w:rsid w:val="006F5036"/>
    <w:pPr>
      <w:spacing w:line="304" w:lineRule="atLeast"/>
    </w:pPr>
    <w:rPr>
      <w:b/>
      <w:bCs/>
      <w:sz w:val="26"/>
      <w:szCs w:val="26"/>
    </w:rPr>
  </w:style>
  <w:style w:type="paragraph" w:customStyle="1" w:styleId="search-news">
    <w:name w:val="search-news"/>
    <w:basedOn w:val="Normale"/>
    <w:rsid w:val="006F5036"/>
    <w:pPr>
      <w:spacing w:before="100" w:beforeAutospacing="1" w:after="100" w:afterAutospacing="1"/>
    </w:pPr>
  </w:style>
  <w:style w:type="paragraph" w:customStyle="1" w:styleId="search-news2">
    <w:name w:val="search-news2"/>
    <w:basedOn w:val="Normale"/>
    <w:rsid w:val="006F5036"/>
    <w:pPr>
      <w:pBdr>
        <w:top w:val="single" w:sz="6" w:space="0" w:color="AAAAAA"/>
      </w:pBdr>
      <w:spacing w:before="240" w:after="100" w:afterAutospacing="1"/>
    </w:pPr>
  </w:style>
  <w:style w:type="paragraph" w:customStyle="1" w:styleId="search-buras">
    <w:name w:val="search-buras"/>
    <w:basedOn w:val="Normale"/>
    <w:rsid w:val="006F5036"/>
    <w:pPr>
      <w:spacing w:before="100" w:beforeAutospacing="1" w:after="100" w:afterAutospacing="1"/>
    </w:pPr>
  </w:style>
  <w:style w:type="paragraph" w:customStyle="1" w:styleId="tab-open">
    <w:name w:val="tab-open"/>
    <w:basedOn w:val="Normale"/>
    <w:rsid w:val="006F5036"/>
    <w:pPr>
      <w:spacing w:before="100" w:beforeAutospacing="1" w:after="100" w:afterAutospacing="1"/>
      <w:ind w:left="240"/>
    </w:pPr>
  </w:style>
  <w:style w:type="paragraph" w:customStyle="1" w:styleId="tab-closed">
    <w:name w:val="tab-closed"/>
    <w:basedOn w:val="Normale"/>
    <w:rsid w:val="006F5036"/>
    <w:pPr>
      <w:spacing w:before="100" w:beforeAutospacing="1" w:after="100" w:afterAutospacing="1"/>
      <w:ind w:left="240"/>
    </w:pPr>
    <w:rPr>
      <w:vanish/>
    </w:rPr>
  </w:style>
  <w:style w:type="paragraph" w:customStyle="1" w:styleId="search-nav">
    <w:name w:val="search-nav"/>
    <w:basedOn w:val="Normale"/>
    <w:rsid w:val="006F5036"/>
    <w:pPr>
      <w:jc w:val="center"/>
    </w:pPr>
  </w:style>
  <w:style w:type="paragraph" w:customStyle="1" w:styleId="Pidipagina1">
    <w:name w:val="Piè di pagina1"/>
    <w:basedOn w:val="Normale"/>
    <w:rsid w:val="006F5036"/>
    <w:pPr>
      <w:pBdr>
        <w:bottom w:val="single" w:sz="6" w:space="0" w:color="AAAAAA"/>
      </w:pBdr>
      <w:shd w:val="clear" w:color="auto" w:fill="FFFFFF"/>
      <w:spacing w:before="346" w:after="100" w:afterAutospacing="1"/>
    </w:pPr>
  </w:style>
  <w:style w:type="paragraph" w:customStyle="1" w:styleId="lower-footer">
    <w:name w:val="lower-footer"/>
    <w:basedOn w:val="Normale"/>
    <w:rsid w:val="006F5036"/>
    <w:pPr>
      <w:jc w:val="right"/>
    </w:pPr>
  </w:style>
  <w:style w:type="paragraph" w:customStyle="1" w:styleId="photo">
    <w:name w:val="photo"/>
    <w:basedOn w:val="Normale"/>
    <w:rsid w:val="006F5036"/>
  </w:style>
  <w:style w:type="paragraph" w:customStyle="1" w:styleId="photo2">
    <w:name w:val="photo2"/>
    <w:basedOn w:val="Normale"/>
    <w:rsid w:val="006F5036"/>
    <w:pPr>
      <w:spacing w:before="100" w:beforeAutospacing="1" w:after="100" w:afterAutospacing="1"/>
    </w:pPr>
  </w:style>
  <w:style w:type="paragraph" w:customStyle="1" w:styleId="lined">
    <w:name w:val="lined"/>
    <w:basedOn w:val="Normale"/>
    <w:rsid w:val="006F5036"/>
    <w:pPr>
      <w:pBdr>
        <w:bottom w:val="single" w:sz="6" w:space="11" w:color="AAAAAA"/>
      </w:pBdr>
      <w:spacing w:before="100" w:beforeAutospacing="1" w:after="240"/>
    </w:pPr>
  </w:style>
  <w:style w:type="paragraph" w:customStyle="1" w:styleId="half-lined">
    <w:name w:val="half-lined"/>
    <w:basedOn w:val="Normale"/>
    <w:rsid w:val="006F5036"/>
    <w:pPr>
      <w:pBdr>
        <w:bottom w:val="single" w:sz="6" w:space="5" w:color="AAAAAA"/>
      </w:pBdr>
      <w:spacing w:before="100" w:beforeAutospacing="1" w:after="100" w:afterAutospacing="1"/>
    </w:pPr>
  </w:style>
  <w:style w:type="paragraph" w:customStyle="1" w:styleId="search-field-test">
    <w:name w:val="search-field-test"/>
    <w:basedOn w:val="Normale"/>
    <w:rsid w:val="006F5036"/>
    <w:pPr>
      <w:pBdr>
        <w:top w:val="single" w:sz="6" w:space="0" w:color="979799"/>
        <w:left w:val="single" w:sz="6" w:space="2" w:color="979799"/>
        <w:bottom w:val="single" w:sz="6" w:space="0" w:color="979799"/>
        <w:right w:val="single" w:sz="6" w:space="0" w:color="979799"/>
      </w:pBdr>
      <w:spacing w:line="210" w:lineRule="atLeast"/>
    </w:pPr>
  </w:style>
  <w:style w:type="paragraph" w:customStyle="1" w:styleId="search-field">
    <w:name w:val="search-field"/>
    <w:basedOn w:val="Normale"/>
    <w:rsid w:val="006F5036"/>
    <w:pPr>
      <w:spacing w:line="305" w:lineRule="atLeast"/>
    </w:pPr>
  </w:style>
  <w:style w:type="paragraph" w:customStyle="1" w:styleId="select-field">
    <w:name w:val="select-field"/>
    <w:basedOn w:val="Normale"/>
    <w:rsid w:val="006F5036"/>
    <w:pPr>
      <w:pBdr>
        <w:top w:val="single" w:sz="6" w:space="0" w:color="979799"/>
        <w:left w:val="single" w:sz="6" w:space="0" w:color="979799"/>
        <w:bottom w:val="single" w:sz="6" w:space="0" w:color="979799"/>
        <w:right w:val="single" w:sz="6" w:space="0" w:color="979799"/>
      </w:pBdr>
      <w:spacing w:before="100" w:beforeAutospacing="1" w:after="100" w:afterAutospacing="1" w:line="675" w:lineRule="atLeast"/>
    </w:pPr>
  </w:style>
  <w:style w:type="paragraph" w:customStyle="1" w:styleId="select-area">
    <w:name w:val="select-area"/>
    <w:basedOn w:val="Normale"/>
    <w:rsid w:val="006F5036"/>
    <w:pPr>
      <w:pBdr>
        <w:top w:val="single" w:sz="6" w:space="0" w:color="979799"/>
        <w:left w:val="single" w:sz="6" w:space="0" w:color="979799"/>
        <w:bottom w:val="single" w:sz="6" w:space="0" w:color="979799"/>
        <w:right w:val="single" w:sz="6" w:space="0" w:color="979799"/>
      </w:pBdr>
      <w:spacing w:before="100" w:beforeAutospacing="1" w:after="100" w:afterAutospacing="1"/>
    </w:pPr>
    <w:rPr>
      <w:sz w:val="14"/>
      <w:szCs w:val="14"/>
    </w:rPr>
  </w:style>
  <w:style w:type="paragraph" w:customStyle="1" w:styleId="text-field">
    <w:name w:val="text-field"/>
    <w:basedOn w:val="Normale"/>
    <w:rsid w:val="006F5036"/>
    <w:pPr>
      <w:pBdr>
        <w:top w:val="single" w:sz="6" w:space="0" w:color="979799"/>
        <w:left w:val="single" w:sz="6" w:space="0" w:color="979799"/>
        <w:bottom w:val="single" w:sz="6" w:space="0" w:color="979799"/>
        <w:right w:val="single" w:sz="6" w:space="0" w:color="979799"/>
      </w:pBdr>
      <w:spacing w:line="150" w:lineRule="atLeast"/>
    </w:pPr>
    <w:rPr>
      <w:sz w:val="15"/>
      <w:szCs w:val="15"/>
    </w:rPr>
  </w:style>
  <w:style w:type="paragraph" w:customStyle="1" w:styleId="label">
    <w:name w:val="label"/>
    <w:basedOn w:val="Normale"/>
    <w:rsid w:val="006F5036"/>
    <w:pPr>
      <w:spacing w:before="100" w:beforeAutospacing="1" w:after="100" w:afterAutospacing="1"/>
      <w:ind w:right="120"/>
      <w:jc w:val="right"/>
    </w:pPr>
  </w:style>
  <w:style w:type="paragraph" w:customStyle="1" w:styleId="hr-space">
    <w:name w:val="hr-space"/>
    <w:basedOn w:val="Normale"/>
    <w:rsid w:val="006F5036"/>
    <w:pPr>
      <w:spacing w:before="100" w:beforeAutospacing="1" w:after="100" w:afterAutospacing="1"/>
      <w:ind w:right="120"/>
    </w:pPr>
  </w:style>
  <w:style w:type="paragraph" w:customStyle="1" w:styleId="qb-space">
    <w:name w:val="qb-space"/>
    <w:basedOn w:val="Normale"/>
    <w:rsid w:val="006F5036"/>
    <w:pPr>
      <w:spacing w:before="100" w:beforeAutospacing="1" w:after="60"/>
    </w:pPr>
  </w:style>
  <w:style w:type="paragraph" w:customStyle="1" w:styleId="qt-space">
    <w:name w:val="qt-space"/>
    <w:basedOn w:val="Normale"/>
    <w:rsid w:val="006F5036"/>
    <w:pPr>
      <w:spacing w:before="86" w:after="100" w:afterAutospacing="1"/>
    </w:pPr>
  </w:style>
  <w:style w:type="paragraph" w:customStyle="1" w:styleId="hb-space">
    <w:name w:val="hb-space"/>
    <w:basedOn w:val="Normale"/>
    <w:rsid w:val="006F5036"/>
    <w:pPr>
      <w:spacing w:before="100" w:beforeAutospacing="1" w:after="173"/>
    </w:pPr>
  </w:style>
  <w:style w:type="paragraph" w:customStyle="1" w:styleId="ht-space">
    <w:name w:val="ht-space"/>
    <w:basedOn w:val="Normale"/>
    <w:rsid w:val="006F5036"/>
    <w:pPr>
      <w:spacing w:before="173" w:after="100" w:afterAutospacing="1"/>
    </w:pPr>
  </w:style>
  <w:style w:type="paragraph" w:customStyle="1" w:styleId="tqt-space">
    <w:name w:val="tqt-space"/>
    <w:basedOn w:val="Normale"/>
    <w:rsid w:val="006F5036"/>
    <w:pPr>
      <w:spacing w:before="259" w:after="100" w:afterAutospacing="1"/>
    </w:pPr>
  </w:style>
  <w:style w:type="paragraph" w:customStyle="1" w:styleId="hq-space">
    <w:name w:val="hq-space"/>
    <w:basedOn w:val="Normale"/>
    <w:rsid w:val="006F5036"/>
    <w:pPr>
      <w:spacing w:before="60" w:after="100" w:afterAutospacing="1"/>
    </w:pPr>
  </w:style>
  <w:style w:type="paragraph" w:customStyle="1" w:styleId="ricav-b-space">
    <w:name w:val="ricav-b-space"/>
    <w:basedOn w:val="Normale"/>
    <w:rsid w:val="006F5036"/>
    <w:pPr>
      <w:spacing w:before="100" w:beforeAutospacing="1" w:after="100" w:afterAutospacing="1"/>
    </w:pPr>
  </w:style>
  <w:style w:type="paragraph" w:customStyle="1" w:styleId="l-space">
    <w:name w:val="l-space"/>
    <w:basedOn w:val="Normale"/>
    <w:rsid w:val="006F5036"/>
    <w:pPr>
      <w:spacing w:before="100" w:beforeAutospacing="1" w:after="100" w:afterAutospacing="1"/>
    </w:pPr>
  </w:style>
  <w:style w:type="paragraph" w:customStyle="1" w:styleId="r-space">
    <w:name w:val="r-space"/>
    <w:basedOn w:val="Normale"/>
    <w:rsid w:val="006F5036"/>
    <w:pPr>
      <w:spacing w:before="100" w:beforeAutospacing="1" w:after="100" w:afterAutospacing="1"/>
    </w:pPr>
  </w:style>
  <w:style w:type="paragraph" w:customStyle="1" w:styleId="b-space">
    <w:name w:val="b-space"/>
    <w:basedOn w:val="Normale"/>
    <w:rsid w:val="006F5036"/>
    <w:pPr>
      <w:spacing w:before="100" w:beforeAutospacing="1" w:after="100" w:afterAutospacing="1"/>
    </w:pPr>
  </w:style>
  <w:style w:type="paragraph" w:customStyle="1" w:styleId="t-space">
    <w:name w:val="t-space"/>
    <w:basedOn w:val="Normale"/>
    <w:rsid w:val="006F5036"/>
    <w:pPr>
      <w:spacing w:before="100" w:beforeAutospacing="1" w:after="100" w:afterAutospacing="1"/>
    </w:pPr>
  </w:style>
  <w:style w:type="paragraph" w:customStyle="1" w:styleId="dt-space">
    <w:name w:val="dt-space"/>
    <w:basedOn w:val="Normale"/>
    <w:rsid w:val="006F5036"/>
    <w:pPr>
      <w:spacing w:before="100" w:beforeAutospacing="1" w:after="100" w:afterAutospacing="1"/>
    </w:pPr>
  </w:style>
  <w:style w:type="paragraph" w:customStyle="1" w:styleId="b-padding">
    <w:name w:val="b-padding"/>
    <w:basedOn w:val="Normale"/>
    <w:rsid w:val="006F5036"/>
    <w:pPr>
      <w:spacing w:before="100" w:beforeAutospacing="1" w:after="100" w:afterAutospacing="1"/>
    </w:pPr>
  </w:style>
  <w:style w:type="paragraph" w:customStyle="1" w:styleId="red">
    <w:name w:val="red"/>
    <w:basedOn w:val="Normale"/>
    <w:rsid w:val="006F5036"/>
    <w:pPr>
      <w:spacing w:before="100" w:beforeAutospacing="1" w:after="100" w:afterAutospacing="1"/>
    </w:pPr>
    <w:rPr>
      <w:color w:val="004272"/>
    </w:rPr>
  </w:style>
  <w:style w:type="paragraph" w:customStyle="1" w:styleId="green">
    <w:name w:val="green"/>
    <w:basedOn w:val="Normale"/>
    <w:rsid w:val="006F5036"/>
    <w:pPr>
      <w:spacing w:before="100" w:beforeAutospacing="1" w:after="100" w:afterAutospacing="1"/>
    </w:pPr>
    <w:rPr>
      <w:color w:val="004272"/>
    </w:rPr>
  </w:style>
  <w:style w:type="paragraph" w:customStyle="1" w:styleId="blue">
    <w:name w:val="blue"/>
    <w:basedOn w:val="Normale"/>
    <w:rsid w:val="006F5036"/>
    <w:pPr>
      <w:spacing w:before="100" w:beforeAutospacing="1" w:after="100" w:afterAutospacing="1"/>
    </w:pPr>
    <w:rPr>
      <w:color w:val="004272"/>
    </w:rPr>
  </w:style>
  <w:style w:type="paragraph" w:customStyle="1" w:styleId="gold">
    <w:name w:val="gold"/>
    <w:basedOn w:val="Normale"/>
    <w:rsid w:val="006F5036"/>
    <w:pPr>
      <w:spacing w:before="100" w:beforeAutospacing="1" w:after="100" w:afterAutospacing="1"/>
    </w:pPr>
    <w:rPr>
      <w:color w:val="004272"/>
    </w:rPr>
  </w:style>
  <w:style w:type="paragraph" w:customStyle="1" w:styleId="gray">
    <w:name w:val="gray"/>
    <w:basedOn w:val="Normale"/>
    <w:rsid w:val="006F5036"/>
    <w:pPr>
      <w:spacing w:before="100" w:beforeAutospacing="1" w:after="100" w:afterAutospacing="1"/>
    </w:pPr>
    <w:rPr>
      <w:color w:val="646464"/>
    </w:rPr>
  </w:style>
  <w:style w:type="paragraph" w:customStyle="1" w:styleId="black">
    <w:name w:val="black"/>
    <w:basedOn w:val="Normale"/>
    <w:rsid w:val="006F5036"/>
    <w:pPr>
      <w:spacing w:before="100" w:beforeAutospacing="1" w:after="100" w:afterAutospacing="1"/>
    </w:pPr>
    <w:rPr>
      <w:color w:val="000000"/>
    </w:rPr>
  </w:style>
  <w:style w:type="paragraph" w:customStyle="1" w:styleId="gallerie">
    <w:name w:val="gallerie"/>
    <w:basedOn w:val="Normale"/>
    <w:rsid w:val="006F5036"/>
    <w:pPr>
      <w:spacing w:before="100" w:beforeAutospacing="1" w:after="100" w:afterAutospacing="1"/>
    </w:pPr>
    <w:rPr>
      <w:color w:val="30007D"/>
    </w:rPr>
  </w:style>
  <w:style w:type="paragraph" w:customStyle="1" w:styleId="b-red">
    <w:name w:val="b-red"/>
    <w:basedOn w:val="Normale"/>
    <w:rsid w:val="006F5036"/>
    <w:pPr>
      <w:shd w:val="clear" w:color="auto" w:fill="C41B04"/>
      <w:spacing w:before="100" w:beforeAutospacing="1" w:after="100" w:afterAutospacing="1"/>
    </w:pPr>
  </w:style>
  <w:style w:type="paragraph" w:customStyle="1" w:styleId="b-green">
    <w:name w:val="b-green"/>
    <w:basedOn w:val="Normale"/>
    <w:rsid w:val="006F5036"/>
    <w:pPr>
      <w:shd w:val="clear" w:color="auto" w:fill="587E1A"/>
      <w:spacing w:before="100" w:beforeAutospacing="1" w:after="100" w:afterAutospacing="1"/>
    </w:pPr>
    <w:rPr>
      <w:b/>
      <w:bCs/>
    </w:rPr>
  </w:style>
  <w:style w:type="paragraph" w:customStyle="1" w:styleId="b-blue">
    <w:name w:val="b-blue"/>
    <w:basedOn w:val="Normale"/>
    <w:rsid w:val="006F5036"/>
    <w:pPr>
      <w:shd w:val="clear" w:color="auto" w:fill="30007D"/>
      <w:spacing w:before="100" w:beforeAutospacing="1" w:after="100" w:afterAutospacing="1"/>
    </w:pPr>
  </w:style>
  <w:style w:type="paragraph" w:customStyle="1" w:styleId="b-gold">
    <w:name w:val="b-gold"/>
    <w:basedOn w:val="Normale"/>
    <w:rsid w:val="006F5036"/>
    <w:pPr>
      <w:shd w:val="clear" w:color="auto" w:fill="E09603"/>
      <w:spacing w:before="100" w:beforeAutospacing="1" w:after="100" w:afterAutospacing="1"/>
    </w:pPr>
  </w:style>
  <w:style w:type="paragraph" w:customStyle="1" w:styleId="b-gray">
    <w:name w:val="b-gray"/>
    <w:basedOn w:val="Normale"/>
    <w:rsid w:val="006F5036"/>
    <w:pPr>
      <w:shd w:val="clear" w:color="auto" w:fill="EEEEEE"/>
      <w:spacing w:before="100" w:beforeAutospacing="1" w:after="100" w:afterAutospacing="1"/>
    </w:pPr>
  </w:style>
  <w:style w:type="paragraph" w:customStyle="1" w:styleId="no-border">
    <w:name w:val="no-border"/>
    <w:basedOn w:val="Normale"/>
    <w:rsid w:val="006F5036"/>
    <w:pPr>
      <w:spacing w:before="100" w:beforeAutospacing="1" w:after="100" w:afterAutospacing="1"/>
    </w:pPr>
  </w:style>
  <w:style w:type="paragraph" w:customStyle="1" w:styleId="no-margin">
    <w:name w:val="no-margin"/>
    <w:basedOn w:val="Normale"/>
    <w:rsid w:val="006F5036"/>
  </w:style>
  <w:style w:type="paragraph" w:customStyle="1" w:styleId="no-padding-left">
    <w:name w:val="no-padding-left"/>
    <w:basedOn w:val="Normale"/>
    <w:rsid w:val="006F5036"/>
    <w:pPr>
      <w:spacing w:before="100" w:beforeAutospacing="1" w:after="100" w:afterAutospacing="1"/>
    </w:pPr>
  </w:style>
  <w:style w:type="paragraph" w:customStyle="1" w:styleId="no-padding">
    <w:name w:val="no-padding"/>
    <w:basedOn w:val="Normale"/>
    <w:rsid w:val="006F5036"/>
    <w:pPr>
      <w:spacing w:before="100" w:beforeAutospacing="1" w:after="100" w:afterAutospacing="1"/>
    </w:pPr>
  </w:style>
  <w:style w:type="paragraph" w:customStyle="1" w:styleId="block">
    <w:name w:val="block"/>
    <w:basedOn w:val="Normale"/>
    <w:rsid w:val="006F5036"/>
    <w:pPr>
      <w:spacing w:before="100" w:beforeAutospacing="1" w:after="100" w:afterAutospacing="1"/>
    </w:pPr>
  </w:style>
  <w:style w:type="paragraph" w:customStyle="1" w:styleId="icone">
    <w:name w:val="icone"/>
    <w:basedOn w:val="Normale"/>
    <w:rsid w:val="006F5036"/>
    <w:pPr>
      <w:ind w:right="120"/>
    </w:pPr>
  </w:style>
  <w:style w:type="paragraph" w:customStyle="1" w:styleId="hidden">
    <w:name w:val="hidden"/>
    <w:basedOn w:val="Normale"/>
    <w:rsid w:val="006F5036"/>
    <w:pPr>
      <w:spacing w:before="100" w:beforeAutospacing="1" w:after="100" w:afterAutospacing="1"/>
    </w:pPr>
    <w:rPr>
      <w:vanish/>
    </w:rPr>
  </w:style>
  <w:style w:type="paragraph" w:customStyle="1" w:styleId="title-gif-48">
    <w:name w:val="title-gif-48"/>
    <w:basedOn w:val="Normale"/>
    <w:rsid w:val="006F5036"/>
    <w:pPr>
      <w:spacing w:before="360" w:after="120"/>
    </w:pPr>
  </w:style>
  <w:style w:type="paragraph" w:customStyle="1" w:styleId="title-gif-482">
    <w:name w:val="title-gif-482"/>
    <w:basedOn w:val="Normale"/>
    <w:rsid w:val="006F5036"/>
    <w:pPr>
      <w:spacing w:before="240"/>
    </w:pPr>
  </w:style>
  <w:style w:type="paragraph" w:customStyle="1" w:styleId="logo">
    <w:name w:val="logo"/>
    <w:basedOn w:val="Normale"/>
    <w:rsid w:val="006F5036"/>
    <w:pPr>
      <w:spacing w:before="100" w:beforeAutospacing="1" w:after="100" w:afterAutospacing="1"/>
    </w:pPr>
  </w:style>
  <w:style w:type="paragraph" w:customStyle="1" w:styleId="logon">
    <w:name w:val="logon"/>
    <w:basedOn w:val="Normale"/>
    <w:rsid w:val="006F5036"/>
    <w:pPr>
      <w:spacing w:before="100" w:beforeAutospacing="1" w:after="100" w:afterAutospacing="1"/>
    </w:pPr>
  </w:style>
  <w:style w:type="paragraph" w:customStyle="1" w:styleId="form-dx">
    <w:name w:val="form-dx"/>
    <w:basedOn w:val="Normale"/>
    <w:rsid w:val="006F5036"/>
    <w:pPr>
      <w:spacing w:before="90" w:after="60"/>
    </w:pPr>
  </w:style>
  <w:style w:type="paragraph" w:customStyle="1" w:styleId="bold">
    <w:name w:val="bold"/>
    <w:basedOn w:val="Normale"/>
    <w:rsid w:val="006F5036"/>
    <w:pPr>
      <w:spacing w:before="100" w:beforeAutospacing="1" w:after="100" w:afterAutospacing="1"/>
    </w:pPr>
    <w:rPr>
      <w:b/>
      <w:bCs/>
    </w:rPr>
  </w:style>
  <w:style w:type="paragraph" w:customStyle="1" w:styleId="fnormal">
    <w:name w:val="fnormal"/>
    <w:basedOn w:val="Normale"/>
    <w:rsid w:val="006F5036"/>
    <w:pPr>
      <w:spacing w:before="100" w:beforeAutospacing="1" w:after="100" w:afterAutospacing="1"/>
    </w:pPr>
  </w:style>
  <w:style w:type="paragraph" w:customStyle="1" w:styleId="tools">
    <w:name w:val="tools"/>
    <w:basedOn w:val="Normale"/>
    <w:rsid w:val="006F5036"/>
    <w:pPr>
      <w:spacing w:before="100" w:beforeAutospacing="1" w:after="100" w:afterAutospacing="1"/>
    </w:pPr>
  </w:style>
  <w:style w:type="paragraph" w:customStyle="1" w:styleId="organigramma">
    <w:name w:val="organigramma"/>
    <w:basedOn w:val="Normale"/>
    <w:rsid w:val="006F5036"/>
    <w:pPr>
      <w:spacing w:before="100" w:beforeAutospacing="1" w:after="100" w:afterAutospacing="1"/>
    </w:pPr>
  </w:style>
  <w:style w:type="paragraph" w:customStyle="1" w:styleId="search-elenco">
    <w:name w:val="search-elenco"/>
    <w:basedOn w:val="Normale"/>
    <w:rsid w:val="006F5036"/>
    <w:pPr>
      <w:spacing w:before="100" w:beforeAutospacing="1" w:after="100" w:afterAutospacing="1"/>
    </w:pPr>
  </w:style>
  <w:style w:type="paragraph" w:customStyle="1" w:styleId="space-rassegna">
    <w:name w:val="space-rassegna"/>
    <w:basedOn w:val="Normale"/>
    <w:rsid w:val="006F5036"/>
    <w:pPr>
      <w:spacing w:before="100" w:beforeAutospacing="1" w:after="100" w:afterAutospacing="1"/>
    </w:pPr>
  </w:style>
  <w:style w:type="paragraph" w:customStyle="1" w:styleId="imgurl">
    <w:name w:val="imgurl"/>
    <w:basedOn w:val="Normale"/>
    <w:rsid w:val="006F5036"/>
    <w:pPr>
      <w:spacing w:before="100" w:beforeAutospacing="1" w:after="100" w:afterAutospacing="1"/>
    </w:pPr>
  </w:style>
  <w:style w:type="paragraph" w:customStyle="1" w:styleId="search-box">
    <w:name w:val="search-box"/>
    <w:basedOn w:val="Normale"/>
    <w:rsid w:val="006F5036"/>
    <w:pPr>
      <w:spacing w:before="100" w:beforeAutospacing="1" w:after="100" w:afterAutospacing="1"/>
    </w:pPr>
  </w:style>
  <w:style w:type="paragraph" w:customStyle="1" w:styleId="last-link">
    <w:name w:val="last-link"/>
    <w:basedOn w:val="Normale"/>
    <w:rsid w:val="006F5036"/>
    <w:pPr>
      <w:spacing w:before="100" w:beforeAutospacing="1" w:after="100" w:afterAutospacing="1"/>
    </w:pPr>
  </w:style>
  <w:style w:type="paragraph" w:customStyle="1" w:styleId="button">
    <w:name w:val="button"/>
    <w:basedOn w:val="Normale"/>
    <w:rsid w:val="006F5036"/>
    <w:pPr>
      <w:spacing w:before="100" w:beforeAutospacing="1" w:after="100" w:afterAutospacing="1"/>
    </w:pPr>
  </w:style>
  <w:style w:type="paragraph" w:customStyle="1" w:styleId="text">
    <w:name w:val="text"/>
    <w:basedOn w:val="Normale"/>
    <w:rsid w:val="006F5036"/>
    <w:pPr>
      <w:spacing w:before="100" w:beforeAutospacing="1" w:after="100" w:afterAutospacing="1"/>
    </w:pPr>
  </w:style>
  <w:style w:type="paragraph" w:customStyle="1" w:styleId="selected-t">
    <w:name w:val="selected-t"/>
    <w:basedOn w:val="Normale"/>
    <w:rsid w:val="006F5036"/>
    <w:pPr>
      <w:spacing w:before="100" w:beforeAutospacing="1" w:after="100" w:afterAutospacing="1"/>
    </w:pPr>
  </w:style>
  <w:style w:type="paragraph" w:customStyle="1" w:styleId="last">
    <w:name w:val="last"/>
    <w:basedOn w:val="Normale"/>
    <w:rsid w:val="006F5036"/>
    <w:pPr>
      <w:spacing w:before="100" w:beforeAutospacing="1" w:after="100" w:afterAutospacing="1"/>
    </w:pPr>
  </w:style>
  <w:style w:type="paragraph" w:customStyle="1" w:styleId="th-selected">
    <w:name w:val="th-selected"/>
    <w:basedOn w:val="Normale"/>
    <w:rsid w:val="006F5036"/>
    <w:pPr>
      <w:spacing w:before="100" w:beforeAutospacing="1" w:after="100" w:afterAutospacing="1"/>
    </w:pPr>
  </w:style>
  <w:style w:type="paragraph" w:customStyle="1" w:styleId="control">
    <w:name w:val="control"/>
    <w:basedOn w:val="Normale"/>
    <w:rsid w:val="006F5036"/>
    <w:pPr>
      <w:spacing w:before="100" w:beforeAutospacing="1" w:after="100" w:afterAutospacing="1"/>
    </w:pPr>
  </w:style>
  <w:style w:type="paragraph" w:customStyle="1" w:styleId="pg">
    <w:name w:val="pg"/>
    <w:basedOn w:val="Normale"/>
    <w:rsid w:val="006F5036"/>
    <w:pPr>
      <w:spacing w:before="100" w:beforeAutospacing="1" w:after="100" w:afterAutospacing="1"/>
    </w:pPr>
  </w:style>
  <w:style w:type="paragraph" w:customStyle="1" w:styleId="first-item">
    <w:name w:val="first-item"/>
    <w:basedOn w:val="Normale"/>
    <w:rsid w:val="006F5036"/>
    <w:pPr>
      <w:spacing w:before="100" w:beforeAutospacing="1" w:after="100" w:afterAutospacing="1"/>
    </w:pPr>
  </w:style>
  <w:style w:type="paragraph" w:customStyle="1" w:styleId="f-left">
    <w:name w:val="f-left"/>
    <w:basedOn w:val="Normale"/>
    <w:rsid w:val="006F5036"/>
    <w:pPr>
      <w:spacing w:before="100" w:beforeAutospacing="1" w:after="100" w:afterAutospacing="1"/>
    </w:pPr>
  </w:style>
  <w:style w:type="paragraph" w:customStyle="1" w:styleId="f-right">
    <w:name w:val="f-right"/>
    <w:basedOn w:val="Normale"/>
    <w:rsid w:val="006F5036"/>
    <w:pPr>
      <w:spacing w:before="100" w:beforeAutospacing="1" w:after="100" w:afterAutospacing="1"/>
    </w:pPr>
  </w:style>
  <w:style w:type="paragraph" w:customStyle="1" w:styleId="top-form">
    <w:name w:val="top-form"/>
    <w:basedOn w:val="Normale"/>
    <w:rsid w:val="006F5036"/>
    <w:pPr>
      <w:spacing w:before="100" w:beforeAutospacing="1" w:after="100" w:afterAutospacing="1"/>
    </w:pPr>
  </w:style>
  <w:style w:type="paragraph" w:customStyle="1" w:styleId="radiocontrol">
    <w:name w:val="radiocontrol"/>
    <w:basedOn w:val="Normale"/>
    <w:rsid w:val="006F5036"/>
    <w:pPr>
      <w:spacing w:before="100" w:beforeAutospacing="1" w:after="100" w:afterAutospacing="1"/>
    </w:pPr>
  </w:style>
  <w:style w:type="paragraph" w:customStyle="1" w:styleId="search-field3">
    <w:name w:val="search-field3"/>
    <w:basedOn w:val="Normale"/>
    <w:rsid w:val="006F5036"/>
    <w:pPr>
      <w:spacing w:before="100" w:beforeAutospacing="1" w:after="100" w:afterAutospacing="1"/>
    </w:pPr>
  </w:style>
  <w:style w:type="paragraph" w:customStyle="1" w:styleId="radiobtn">
    <w:name w:val="radiobtn"/>
    <w:basedOn w:val="Normale"/>
    <w:rsid w:val="006F5036"/>
    <w:pPr>
      <w:spacing w:before="100" w:beforeAutospacing="1" w:after="100" w:afterAutospacing="1"/>
    </w:pPr>
  </w:style>
  <w:style w:type="paragraph" w:customStyle="1" w:styleId="send">
    <w:name w:val="send"/>
    <w:basedOn w:val="Normale"/>
    <w:rsid w:val="006F5036"/>
    <w:pPr>
      <w:spacing w:before="100" w:beforeAutospacing="1" w:after="100" w:afterAutospacing="1"/>
    </w:pPr>
  </w:style>
  <w:style w:type="paragraph" w:customStyle="1" w:styleId="print">
    <w:name w:val="print"/>
    <w:basedOn w:val="Normale"/>
    <w:rsid w:val="006F5036"/>
    <w:pPr>
      <w:spacing w:before="100" w:beforeAutospacing="1" w:after="100" w:afterAutospacing="1"/>
    </w:pPr>
  </w:style>
  <w:style w:type="paragraph" w:customStyle="1" w:styleId="search-input">
    <w:name w:val="search-input"/>
    <w:basedOn w:val="Normale"/>
    <w:rsid w:val="006F5036"/>
    <w:pPr>
      <w:spacing w:before="100" w:beforeAutospacing="1" w:after="100" w:afterAutospacing="1"/>
    </w:pPr>
  </w:style>
  <w:style w:type="paragraph" w:customStyle="1" w:styleId="barra-orizontale">
    <w:name w:val="barra-orizontale"/>
    <w:basedOn w:val="Normale"/>
    <w:rsid w:val="006F5036"/>
    <w:pPr>
      <w:spacing w:before="100" w:beforeAutospacing="1" w:after="100" w:afterAutospacing="1"/>
    </w:pPr>
  </w:style>
  <w:style w:type="paragraph" w:customStyle="1" w:styleId="superiore">
    <w:name w:val="superiore"/>
    <w:basedOn w:val="Normale"/>
    <w:rsid w:val="006F5036"/>
    <w:pPr>
      <w:spacing w:before="100" w:beforeAutospacing="1" w:after="100" w:afterAutospacing="1"/>
    </w:pPr>
  </w:style>
  <w:style w:type="paragraph" w:customStyle="1" w:styleId="inferiore">
    <w:name w:val="inferiore"/>
    <w:basedOn w:val="Normale"/>
    <w:rsid w:val="006F5036"/>
    <w:pPr>
      <w:spacing w:before="100" w:beforeAutospacing="1" w:after="100" w:afterAutospacing="1"/>
    </w:pPr>
  </w:style>
  <w:style w:type="paragraph" w:customStyle="1" w:styleId="canvas">
    <w:name w:val="canvas"/>
    <w:basedOn w:val="Normale"/>
    <w:rsid w:val="006F5036"/>
    <w:pPr>
      <w:spacing w:before="100" w:beforeAutospacing="1" w:after="100" w:afterAutospacing="1"/>
    </w:pPr>
  </w:style>
  <w:style w:type="paragraph" w:customStyle="1" w:styleId="primopiano">
    <w:name w:val="primopiano"/>
    <w:basedOn w:val="Normale"/>
    <w:rsid w:val="006F5036"/>
    <w:pPr>
      <w:spacing w:before="100" w:beforeAutospacing="1" w:after="100" w:afterAutospacing="1"/>
    </w:pPr>
  </w:style>
  <w:style w:type="paragraph" w:customStyle="1" w:styleId="secondopiano">
    <w:name w:val="secondopiano"/>
    <w:basedOn w:val="Normale"/>
    <w:rsid w:val="006F5036"/>
    <w:pPr>
      <w:spacing w:before="100" w:beforeAutospacing="1" w:after="100" w:afterAutospacing="1"/>
    </w:pPr>
  </w:style>
  <w:style w:type="paragraph" w:customStyle="1" w:styleId="terzopiano">
    <w:name w:val="terzopiano"/>
    <w:basedOn w:val="Normale"/>
    <w:rsid w:val="006F5036"/>
    <w:pPr>
      <w:spacing w:before="100" w:beforeAutospacing="1" w:after="100" w:afterAutospacing="1"/>
    </w:pPr>
  </w:style>
  <w:style w:type="paragraph" w:customStyle="1" w:styleId="quartopiano">
    <w:name w:val="quartopiano"/>
    <w:basedOn w:val="Normale"/>
    <w:rsid w:val="006F5036"/>
    <w:pPr>
      <w:spacing w:before="100" w:beforeAutospacing="1" w:after="100" w:afterAutospacing="1"/>
    </w:pPr>
  </w:style>
  <w:style w:type="paragraph" w:customStyle="1" w:styleId="hp-formcerca">
    <w:name w:val="hp-formcerca"/>
    <w:basedOn w:val="Normale"/>
    <w:rsid w:val="006F5036"/>
    <w:pPr>
      <w:spacing w:before="100" w:beforeAutospacing="1" w:after="100" w:afterAutospacing="1"/>
    </w:pPr>
  </w:style>
  <w:style w:type="paragraph" w:customStyle="1" w:styleId="radios">
    <w:name w:val="radios"/>
    <w:basedOn w:val="Normale"/>
    <w:rsid w:val="006F5036"/>
    <w:pPr>
      <w:spacing w:before="100" w:beforeAutospacing="1" w:after="100" w:afterAutospacing="1"/>
    </w:pPr>
  </w:style>
  <w:style w:type="paragraph" w:customStyle="1" w:styleId="newscontent">
    <w:name w:val="newscontent"/>
    <w:basedOn w:val="Normale"/>
    <w:rsid w:val="006F5036"/>
    <w:pPr>
      <w:spacing w:before="100" w:beforeAutospacing="1" w:after="100" w:afterAutospacing="1"/>
    </w:pPr>
  </w:style>
  <w:style w:type="paragraph" w:customStyle="1" w:styleId="Data1">
    <w:name w:val="Data1"/>
    <w:basedOn w:val="Normale"/>
    <w:rsid w:val="006F5036"/>
    <w:pPr>
      <w:spacing w:before="100" w:beforeAutospacing="1" w:after="100" w:afterAutospacing="1"/>
    </w:pPr>
  </w:style>
  <w:style w:type="paragraph" w:customStyle="1" w:styleId="salta-sezione">
    <w:name w:val="salta-sezione"/>
    <w:basedOn w:val="Normale"/>
    <w:rsid w:val="006F5036"/>
    <w:pPr>
      <w:spacing w:before="100" w:beforeAutospacing="1" w:after="100" w:afterAutospacing="1"/>
    </w:pPr>
    <w:rPr>
      <w:vanish/>
    </w:rPr>
  </w:style>
  <w:style w:type="paragraph" w:customStyle="1" w:styleId="barra-orizontale1">
    <w:name w:val="barra-orizontale1"/>
    <w:basedOn w:val="Normale"/>
    <w:rsid w:val="006F5036"/>
    <w:pPr>
      <w:shd w:val="clear" w:color="auto" w:fill="004272"/>
    </w:pPr>
  </w:style>
  <w:style w:type="paragraph" w:customStyle="1" w:styleId="superiore1">
    <w:name w:val="superiore1"/>
    <w:basedOn w:val="Normale"/>
    <w:rsid w:val="006F5036"/>
    <w:pPr>
      <w:pBdr>
        <w:bottom w:val="single" w:sz="6" w:space="0" w:color="AAAAAA"/>
      </w:pBdr>
      <w:spacing w:before="100" w:beforeAutospacing="1" w:after="100" w:afterAutospacing="1"/>
    </w:pPr>
  </w:style>
  <w:style w:type="paragraph" w:customStyle="1" w:styleId="inferiore1">
    <w:name w:val="inferiore1"/>
    <w:basedOn w:val="Normale"/>
    <w:rsid w:val="006F5036"/>
  </w:style>
  <w:style w:type="paragraph" w:customStyle="1" w:styleId="Titolo21">
    <w:name w:val="Titolo 21"/>
    <w:basedOn w:val="Normale"/>
    <w:rsid w:val="006F5036"/>
    <w:pPr>
      <w:spacing w:line="240" w:lineRule="atLeast"/>
      <w:outlineLvl w:val="2"/>
    </w:pPr>
    <w:rPr>
      <w:caps/>
      <w:color w:val="004272"/>
      <w:sz w:val="35"/>
      <w:szCs w:val="35"/>
    </w:rPr>
  </w:style>
  <w:style w:type="paragraph" w:customStyle="1" w:styleId="Titolo22">
    <w:name w:val="Titolo 22"/>
    <w:basedOn w:val="Normale"/>
    <w:rsid w:val="006F5036"/>
    <w:pPr>
      <w:spacing w:before="487" w:line="240" w:lineRule="atLeast"/>
      <w:outlineLvl w:val="2"/>
    </w:pPr>
    <w:rPr>
      <w:caps/>
      <w:color w:val="004272"/>
      <w:sz w:val="35"/>
      <w:szCs w:val="35"/>
    </w:rPr>
  </w:style>
  <w:style w:type="paragraph" w:customStyle="1" w:styleId="Titolo23">
    <w:name w:val="Titolo 23"/>
    <w:basedOn w:val="Normale"/>
    <w:rsid w:val="006F5036"/>
    <w:pPr>
      <w:spacing w:before="487" w:line="240" w:lineRule="atLeast"/>
      <w:outlineLvl w:val="2"/>
    </w:pPr>
    <w:rPr>
      <w:caps/>
      <w:color w:val="004272"/>
      <w:sz w:val="35"/>
      <w:szCs w:val="35"/>
    </w:rPr>
  </w:style>
  <w:style w:type="paragraph" w:customStyle="1" w:styleId="Titolo24">
    <w:name w:val="Titolo 24"/>
    <w:basedOn w:val="Normale"/>
    <w:rsid w:val="006F5036"/>
    <w:pPr>
      <w:spacing w:before="487" w:line="240" w:lineRule="atLeast"/>
      <w:outlineLvl w:val="2"/>
    </w:pPr>
    <w:rPr>
      <w:caps/>
      <w:color w:val="004272"/>
      <w:sz w:val="35"/>
      <w:szCs w:val="35"/>
    </w:rPr>
  </w:style>
  <w:style w:type="paragraph" w:customStyle="1" w:styleId="Titolo25">
    <w:name w:val="Titolo 25"/>
    <w:basedOn w:val="Normale"/>
    <w:rsid w:val="006F5036"/>
    <w:pPr>
      <w:spacing w:before="487" w:line="240" w:lineRule="atLeast"/>
      <w:outlineLvl w:val="2"/>
    </w:pPr>
    <w:rPr>
      <w:caps/>
      <w:color w:val="004272"/>
      <w:sz w:val="35"/>
      <w:szCs w:val="35"/>
    </w:rPr>
  </w:style>
  <w:style w:type="paragraph" w:customStyle="1" w:styleId="Titolo26">
    <w:name w:val="Titolo 26"/>
    <w:basedOn w:val="Normale"/>
    <w:rsid w:val="006F5036"/>
    <w:pPr>
      <w:spacing w:line="259" w:lineRule="atLeast"/>
      <w:outlineLvl w:val="2"/>
    </w:pPr>
    <w:rPr>
      <w:caps/>
      <w:color w:val="004272"/>
      <w:sz w:val="35"/>
      <w:szCs w:val="35"/>
    </w:rPr>
  </w:style>
  <w:style w:type="paragraph" w:customStyle="1" w:styleId="Titolo27">
    <w:name w:val="Titolo 27"/>
    <w:basedOn w:val="Normale"/>
    <w:rsid w:val="006F5036"/>
    <w:pPr>
      <w:spacing w:before="470" w:line="259" w:lineRule="atLeast"/>
      <w:outlineLvl w:val="2"/>
    </w:pPr>
    <w:rPr>
      <w:caps/>
      <w:color w:val="004272"/>
      <w:sz w:val="35"/>
      <w:szCs w:val="35"/>
    </w:rPr>
  </w:style>
  <w:style w:type="paragraph" w:customStyle="1" w:styleId="newscontent1">
    <w:name w:val="newscontent1"/>
    <w:basedOn w:val="Normale"/>
    <w:rsid w:val="006F5036"/>
    <w:pPr>
      <w:pBdr>
        <w:top w:val="dotted" w:sz="6" w:space="0" w:color="1A171B"/>
      </w:pBdr>
    </w:pPr>
  </w:style>
  <w:style w:type="paragraph" w:customStyle="1" w:styleId="Titolo28">
    <w:name w:val="Titolo 28"/>
    <w:basedOn w:val="Normale"/>
    <w:rsid w:val="006F5036"/>
    <w:pPr>
      <w:spacing w:line="274" w:lineRule="atLeast"/>
      <w:outlineLvl w:val="2"/>
    </w:pPr>
    <w:rPr>
      <w:color w:val="004272"/>
      <w:sz w:val="30"/>
      <w:szCs w:val="30"/>
    </w:rPr>
  </w:style>
  <w:style w:type="paragraph" w:customStyle="1" w:styleId="date1">
    <w:name w:val="date1"/>
    <w:basedOn w:val="Normale"/>
    <w:rsid w:val="006F5036"/>
    <w:pPr>
      <w:pBdr>
        <w:top w:val="dotted" w:sz="6" w:space="0" w:color="1A171B"/>
      </w:pBdr>
      <w:spacing w:before="346"/>
    </w:pPr>
    <w:rPr>
      <w:color w:val="004272"/>
    </w:rPr>
  </w:style>
  <w:style w:type="paragraph" w:customStyle="1" w:styleId="canvas1">
    <w:name w:val="canvas1"/>
    <w:basedOn w:val="Normale"/>
    <w:rsid w:val="006F5036"/>
    <w:pPr>
      <w:spacing w:before="100" w:beforeAutospacing="1" w:after="100" w:afterAutospacing="1"/>
    </w:pPr>
  </w:style>
  <w:style w:type="paragraph" w:customStyle="1" w:styleId="Titolo29">
    <w:name w:val="Titolo 29"/>
    <w:basedOn w:val="Normale"/>
    <w:rsid w:val="006F5036"/>
    <w:pPr>
      <w:shd w:val="clear" w:color="auto" w:fill="004272"/>
      <w:spacing w:line="514" w:lineRule="atLeast"/>
      <w:outlineLvl w:val="2"/>
    </w:pPr>
    <w:rPr>
      <w:caps/>
      <w:color w:val="004272"/>
      <w:sz w:val="35"/>
      <w:szCs w:val="35"/>
    </w:rPr>
  </w:style>
  <w:style w:type="paragraph" w:customStyle="1" w:styleId="primopiano1">
    <w:name w:val="primopiano1"/>
    <w:basedOn w:val="Normale"/>
    <w:rsid w:val="006F5036"/>
    <w:pPr>
      <w:spacing w:before="100" w:beforeAutospacing="1" w:after="100" w:afterAutospacing="1"/>
    </w:pPr>
  </w:style>
  <w:style w:type="paragraph" w:customStyle="1" w:styleId="Titolo210">
    <w:name w:val="Titolo 210"/>
    <w:basedOn w:val="Normale"/>
    <w:rsid w:val="006F5036"/>
    <w:pPr>
      <w:spacing w:line="274" w:lineRule="atLeast"/>
      <w:outlineLvl w:val="2"/>
    </w:pPr>
    <w:rPr>
      <w:color w:val="004272"/>
      <w:sz w:val="30"/>
      <w:szCs w:val="30"/>
    </w:rPr>
  </w:style>
  <w:style w:type="paragraph" w:customStyle="1" w:styleId="secondopiano1">
    <w:name w:val="secondopiano1"/>
    <w:basedOn w:val="Normale"/>
    <w:rsid w:val="006F5036"/>
    <w:pPr>
      <w:spacing w:before="302" w:after="100" w:afterAutospacing="1"/>
    </w:pPr>
  </w:style>
  <w:style w:type="paragraph" w:customStyle="1" w:styleId="terzopiano1">
    <w:name w:val="terzopiano1"/>
    <w:basedOn w:val="Normale"/>
    <w:rsid w:val="006F5036"/>
    <w:pPr>
      <w:spacing w:before="302" w:after="100" w:afterAutospacing="1"/>
    </w:pPr>
  </w:style>
  <w:style w:type="paragraph" w:customStyle="1" w:styleId="quartopiano1">
    <w:name w:val="quartopiano1"/>
    <w:basedOn w:val="Normale"/>
    <w:rsid w:val="006F5036"/>
    <w:pPr>
      <w:spacing w:before="302" w:after="100" w:afterAutospacing="1"/>
    </w:pPr>
  </w:style>
  <w:style w:type="paragraph" w:customStyle="1" w:styleId="Titolo31">
    <w:name w:val="Titolo 31"/>
    <w:basedOn w:val="Normale"/>
    <w:rsid w:val="006F5036"/>
    <w:pPr>
      <w:spacing w:before="86" w:line="319" w:lineRule="atLeast"/>
      <w:outlineLvl w:val="3"/>
    </w:pPr>
    <w:rPr>
      <w:caps/>
      <w:color w:val="004272"/>
      <w:sz w:val="26"/>
      <w:szCs w:val="26"/>
    </w:rPr>
  </w:style>
  <w:style w:type="paragraph" w:customStyle="1" w:styleId="hp-formcerca1">
    <w:name w:val="hp-formcerca1"/>
    <w:basedOn w:val="Normale"/>
    <w:rsid w:val="006F5036"/>
    <w:pPr>
      <w:shd w:val="clear" w:color="auto" w:fill="E8E8E8"/>
      <w:spacing w:before="691" w:after="100" w:afterAutospacing="1"/>
    </w:pPr>
  </w:style>
  <w:style w:type="paragraph" w:customStyle="1" w:styleId="Titolo32">
    <w:name w:val="Titolo 32"/>
    <w:basedOn w:val="Normale"/>
    <w:rsid w:val="006F5036"/>
    <w:pPr>
      <w:spacing w:line="319" w:lineRule="atLeast"/>
      <w:ind w:left="173"/>
      <w:outlineLvl w:val="3"/>
    </w:pPr>
    <w:rPr>
      <w:caps/>
      <w:color w:val="004272"/>
      <w:sz w:val="17"/>
      <w:szCs w:val="17"/>
    </w:rPr>
  </w:style>
  <w:style w:type="paragraph" w:customStyle="1" w:styleId="radios1">
    <w:name w:val="radios1"/>
    <w:basedOn w:val="Normale"/>
    <w:rsid w:val="006F5036"/>
    <w:pPr>
      <w:shd w:val="clear" w:color="auto" w:fill="E8E8E8"/>
      <w:spacing w:before="691" w:after="100" w:afterAutospacing="1" w:line="346" w:lineRule="atLeast"/>
      <w:ind w:left="173"/>
    </w:pPr>
  </w:style>
  <w:style w:type="paragraph" w:customStyle="1" w:styleId="Titolo33">
    <w:name w:val="Titolo 33"/>
    <w:basedOn w:val="Normale"/>
    <w:rsid w:val="006F5036"/>
    <w:pPr>
      <w:spacing w:before="178" w:line="319" w:lineRule="atLeast"/>
      <w:outlineLvl w:val="3"/>
    </w:pPr>
    <w:rPr>
      <w:caps/>
      <w:color w:val="004272"/>
      <w:sz w:val="26"/>
      <w:szCs w:val="26"/>
    </w:rPr>
  </w:style>
  <w:style w:type="paragraph" w:customStyle="1" w:styleId="camporic21">
    <w:name w:val="camporic21"/>
    <w:basedOn w:val="Normale"/>
    <w:rsid w:val="006F5036"/>
    <w:pPr>
      <w:shd w:val="clear" w:color="auto" w:fill="E8E8E8"/>
      <w:spacing w:before="100" w:beforeAutospacing="1" w:after="100" w:afterAutospacing="1"/>
    </w:pPr>
    <w:rPr>
      <w:sz w:val="22"/>
      <w:szCs w:val="22"/>
    </w:rPr>
  </w:style>
  <w:style w:type="paragraph" w:customStyle="1" w:styleId="search-field1">
    <w:name w:val="search-field1"/>
    <w:basedOn w:val="Normale"/>
    <w:rsid w:val="006F5036"/>
    <w:pPr>
      <w:pBdr>
        <w:top w:val="single" w:sz="6" w:space="0" w:color="C41B04"/>
        <w:left w:val="single" w:sz="6" w:space="2" w:color="C41B04"/>
        <w:bottom w:val="single" w:sz="6" w:space="0" w:color="C41B04"/>
        <w:right w:val="single" w:sz="6" w:space="0" w:color="C41B04"/>
      </w:pBdr>
      <w:shd w:val="clear" w:color="auto" w:fill="C41B04"/>
      <w:spacing w:line="305" w:lineRule="atLeast"/>
      <w:ind w:right="72"/>
    </w:pPr>
  </w:style>
  <w:style w:type="paragraph" w:customStyle="1" w:styleId="search-box1">
    <w:name w:val="search-box1"/>
    <w:basedOn w:val="Normale"/>
    <w:rsid w:val="006F5036"/>
    <w:pPr>
      <w:shd w:val="clear" w:color="auto" w:fill="C41B04"/>
      <w:spacing w:before="100" w:beforeAutospacing="1" w:after="100" w:afterAutospacing="1"/>
    </w:pPr>
  </w:style>
  <w:style w:type="paragraph" w:customStyle="1" w:styleId="last-link1">
    <w:name w:val="last-link1"/>
    <w:basedOn w:val="Normale"/>
    <w:rsid w:val="006F5036"/>
    <w:pPr>
      <w:shd w:val="clear" w:color="auto" w:fill="C41B04"/>
      <w:ind w:right="173"/>
    </w:pPr>
  </w:style>
  <w:style w:type="paragraph" w:customStyle="1" w:styleId="button1">
    <w:name w:val="button1"/>
    <w:basedOn w:val="Normale"/>
    <w:rsid w:val="006F5036"/>
    <w:pPr>
      <w:pBdr>
        <w:top w:val="single" w:sz="2" w:space="0" w:color="C41B04"/>
        <w:left w:val="single" w:sz="2" w:space="0" w:color="C41B04"/>
        <w:bottom w:val="single" w:sz="2" w:space="0" w:color="C41B04"/>
        <w:right w:val="single" w:sz="2" w:space="0" w:color="C41B04"/>
      </w:pBdr>
      <w:shd w:val="clear" w:color="auto" w:fill="C41B04"/>
    </w:pPr>
    <w:rPr>
      <w:color w:val="FFFFFF"/>
    </w:rPr>
  </w:style>
  <w:style w:type="paragraph" w:customStyle="1" w:styleId="text1">
    <w:name w:val="text1"/>
    <w:basedOn w:val="Normale"/>
    <w:rsid w:val="006F5036"/>
    <w:pPr>
      <w:spacing w:before="100" w:beforeAutospacing="1" w:after="100" w:afterAutospacing="1"/>
    </w:pPr>
  </w:style>
  <w:style w:type="paragraph" w:customStyle="1" w:styleId="photo1">
    <w:name w:val="photo1"/>
    <w:basedOn w:val="Normale"/>
    <w:rsid w:val="006F5036"/>
    <w:pPr>
      <w:ind w:right="173"/>
    </w:pPr>
    <w:rPr>
      <w:sz w:val="17"/>
      <w:szCs w:val="17"/>
    </w:rPr>
  </w:style>
  <w:style w:type="paragraph" w:customStyle="1" w:styleId="photo21">
    <w:name w:val="photo21"/>
    <w:basedOn w:val="Normale"/>
    <w:rsid w:val="006F5036"/>
    <w:pPr>
      <w:spacing w:before="100" w:beforeAutospacing="1" w:after="100" w:afterAutospacing="1"/>
    </w:pPr>
    <w:rPr>
      <w:sz w:val="17"/>
      <w:szCs w:val="17"/>
    </w:rPr>
  </w:style>
  <w:style w:type="paragraph" w:customStyle="1" w:styleId="selected-t1">
    <w:name w:val="selected-t1"/>
    <w:basedOn w:val="Normale"/>
    <w:rsid w:val="006F5036"/>
    <w:pPr>
      <w:spacing w:before="100" w:beforeAutospacing="1" w:after="100" w:afterAutospacing="1"/>
    </w:pPr>
    <w:rPr>
      <w:sz w:val="20"/>
      <w:szCs w:val="20"/>
    </w:rPr>
  </w:style>
  <w:style w:type="paragraph" w:customStyle="1" w:styleId="no-border1">
    <w:name w:val="no-border1"/>
    <w:basedOn w:val="Normale"/>
    <w:rsid w:val="006F5036"/>
    <w:pPr>
      <w:spacing w:before="100" w:beforeAutospacing="1" w:after="100" w:afterAutospacing="1"/>
    </w:pPr>
  </w:style>
  <w:style w:type="paragraph" w:customStyle="1" w:styleId="last1">
    <w:name w:val="last1"/>
    <w:basedOn w:val="Normale"/>
    <w:rsid w:val="006F5036"/>
    <w:pPr>
      <w:ind w:right="240"/>
    </w:pPr>
  </w:style>
  <w:style w:type="paragraph" w:customStyle="1" w:styleId="th-selected1">
    <w:name w:val="th-selected1"/>
    <w:basedOn w:val="Normale"/>
    <w:rsid w:val="006F5036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pacing w:before="100" w:beforeAutospacing="1" w:after="100" w:afterAutospacing="1"/>
    </w:pPr>
  </w:style>
  <w:style w:type="paragraph" w:customStyle="1" w:styleId="control1">
    <w:name w:val="control1"/>
    <w:basedOn w:val="Normale"/>
    <w:rsid w:val="006F5036"/>
    <w:pPr>
      <w:spacing w:before="225" w:after="100" w:afterAutospacing="1"/>
    </w:pPr>
  </w:style>
  <w:style w:type="paragraph" w:customStyle="1" w:styleId="photo3">
    <w:name w:val="photo3"/>
    <w:basedOn w:val="Normale"/>
    <w:rsid w:val="006F5036"/>
    <w:pPr>
      <w:ind w:right="173"/>
    </w:pPr>
  </w:style>
  <w:style w:type="paragraph" w:customStyle="1" w:styleId="search-field2">
    <w:name w:val="search-field2"/>
    <w:basedOn w:val="Normale"/>
    <w:rsid w:val="006F5036"/>
    <w:pPr>
      <w:spacing w:line="305" w:lineRule="atLeast"/>
    </w:pPr>
  </w:style>
  <w:style w:type="paragraph" w:customStyle="1" w:styleId="search-field4">
    <w:name w:val="search-field4"/>
    <w:basedOn w:val="Normale"/>
    <w:rsid w:val="006F5036"/>
    <w:pPr>
      <w:pBdr>
        <w:top w:val="single" w:sz="6" w:space="0" w:color="AAAAAA"/>
      </w:pBdr>
      <w:spacing w:line="305" w:lineRule="atLeast"/>
    </w:pPr>
  </w:style>
  <w:style w:type="paragraph" w:customStyle="1" w:styleId="search-field5">
    <w:name w:val="search-field5"/>
    <w:basedOn w:val="Normale"/>
    <w:rsid w:val="006F5036"/>
    <w:pPr>
      <w:spacing w:line="305" w:lineRule="atLeast"/>
    </w:pPr>
  </w:style>
  <w:style w:type="paragraph" w:customStyle="1" w:styleId="pg1">
    <w:name w:val="pg1"/>
    <w:basedOn w:val="Normale"/>
    <w:rsid w:val="006F5036"/>
    <w:pPr>
      <w:pBdr>
        <w:left w:val="single" w:sz="6" w:space="3" w:color="AAAAAA"/>
      </w:pBdr>
      <w:jc w:val="center"/>
    </w:pPr>
  </w:style>
  <w:style w:type="paragraph" w:customStyle="1" w:styleId="first-item1">
    <w:name w:val="first-item1"/>
    <w:basedOn w:val="Normale"/>
    <w:rsid w:val="006F5036"/>
    <w:pPr>
      <w:jc w:val="center"/>
    </w:pPr>
  </w:style>
  <w:style w:type="paragraph" w:customStyle="1" w:styleId="f-left1">
    <w:name w:val="f-left1"/>
    <w:basedOn w:val="Normale"/>
    <w:rsid w:val="006F5036"/>
    <w:pPr>
      <w:pBdr>
        <w:bottom w:val="single" w:sz="6" w:space="0" w:color="AAAAAA"/>
      </w:pBdr>
      <w:shd w:val="clear" w:color="auto" w:fill="FFFFFF"/>
      <w:spacing w:before="346" w:after="100" w:afterAutospacing="1"/>
    </w:pPr>
  </w:style>
  <w:style w:type="paragraph" w:customStyle="1" w:styleId="f-right1">
    <w:name w:val="f-right1"/>
    <w:basedOn w:val="Normale"/>
    <w:rsid w:val="006F5036"/>
    <w:pPr>
      <w:pBdr>
        <w:bottom w:val="single" w:sz="6" w:space="0" w:color="AAAAAA"/>
      </w:pBdr>
      <w:shd w:val="clear" w:color="auto" w:fill="FFFFFF"/>
      <w:spacing w:before="346" w:after="100" w:afterAutospacing="1"/>
      <w:jc w:val="right"/>
    </w:pPr>
  </w:style>
  <w:style w:type="paragraph" w:customStyle="1" w:styleId="top-form1">
    <w:name w:val="top-form1"/>
    <w:basedOn w:val="Normale"/>
    <w:rsid w:val="006F5036"/>
    <w:pPr>
      <w:spacing w:before="90" w:after="60"/>
    </w:pPr>
  </w:style>
  <w:style w:type="paragraph" w:customStyle="1" w:styleId="radiocontrol1">
    <w:name w:val="radiocontrol1"/>
    <w:basedOn w:val="Normale"/>
    <w:rsid w:val="006F5036"/>
    <w:pPr>
      <w:spacing w:before="192" w:after="60"/>
    </w:pPr>
  </w:style>
  <w:style w:type="paragraph" w:customStyle="1" w:styleId="search-field31">
    <w:name w:val="search-field31"/>
    <w:basedOn w:val="Normale"/>
    <w:rsid w:val="006F5036"/>
    <w:pPr>
      <w:ind w:right="77"/>
    </w:pPr>
  </w:style>
  <w:style w:type="paragraph" w:customStyle="1" w:styleId="radiobtn1">
    <w:name w:val="radiobtn1"/>
    <w:basedOn w:val="Normale"/>
    <w:rsid w:val="006F5036"/>
    <w:pPr>
      <w:spacing w:before="90" w:after="60"/>
    </w:pPr>
  </w:style>
  <w:style w:type="paragraph" w:customStyle="1" w:styleId="send1">
    <w:name w:val="send1"/>
    <w:basedOn w:val="Normale"/>
    <w:rsid w:val="006F5036"/>
    <w:pPr>
      <w:pBdr>
        <w:right w:val="single" w:sz="6" w:space="11" w:color="505050"/>
      </w:pBdr>
      <w:shd w:val="clear" w:color="auto" w:fill="FFFFFF"/>
      <w:spacing w:before="100" w:beforeAutospacing="1" w:after="100" w:afterAutospacing="1"/>
      <w:ind w:right="216"/>
    </w:pPr>
  </w:style>
  <w:style w:type="paragraph" w:customStyle="1" w:styleId="print1">
    <w:name w:val="print1"/>
    <w:basedOn w:val="Normale"/>
    <w:rsid w:val="006F5036"/>
    <w:pPr>
      <w:shd w:val="clear" w:color="auto" w:fill="FFFFFF"/>
      <w:spacing w:before="100" w:beforeAutospacing="1" w:after="100" w:afterAutospacing="1"/>
    </w:pPr>
  </w:style>
  <w:style w:type="paragraph" w:customStyle="1" w:styleId="search-input1">
    <w:name w:val="search-input1"/>
    <w:basedOn w:val="Normale"/>
    <w:rsid w:val="006F5036"/>
  </w:style>
  <w:style w:type="character" w:customStyle="1" w:styleId="Collegamentoipertestuale1">
    <w:name w:val="Collegamento ipertestuale1"/>
    <w:rsid w:val="006F5036"/>
    <w:rPr>
      <w:strike w:val="0"/>
      <w:dstrike w:val="0"/>
      <w:vanish w:val="0"/>
      <w:webHidden w:val="0"/>
      <w:color w:val="004272"/>
      <w:u w:val="none"/>
      <w:effect w:val="none"/>
      <w:specVanish w:val="0"/>
    </w:rPr>
  </w:style>
  <w:style w:type="character" w:customStyle="1" w:styleId="Collegamentoipertestuale2">
    <w:name w:val="Collegamento ipertestuale2"/>
    <w:rsid w:val="006F5036"/>
    <w:rPr>
      <w:strike w:val="0"/>
      <w:dstrike w:val="0"/>
      <w:color w:val="505050"/>
      <w:u w:val="none"/>
      <w:effect w:val="none"/>
    </w:rPr>
  </w:style>
  <w:style w:type="character" w:customStyle="1" w:styleId="Collegamentoipertestuale3">
    <w:name w:val="Collegamento ipertestuale3"/>
    <w:rsid w:val="006F5036"/>
    <w:rPr>
      <w:strike w:val="0"/>
      <w:dstrike w:val="0"/>
      <w:color w:val="505050"/>
      <w:sz w:val="30"/>
      <w:szCs w:val="30"/>
      <w:u w:val="none"/>
      <w:effect w:val="none"/>
    </w:rPr>
  </w:style>
  <w:style w:type="character" w:customStyle="1" w:styleId="Collegamentoipertestuale4">
    <w:name w:val="Collegamento ipertestuale4"/>
    <w:rsid w:val="006F5036"/>
    <w:rPr>
      <w:strike w:val="0"/>
      <w:dstrike w:val="0"/>
      <w:color w:val="505050"/>
      <w:sz w:val="30"/>
      <w:szCs w:val="30"/>
      <w:u w:val="none"/>
      <w:effect w:val="none"/>
    </w:rPr>
  </w:style>
  <w:style w:type="character" w:customStyle="1" w:styleId="Collegamentoipertestuale5">
    <w:name w:val="Collegamento ipertestuale5"/>
    <w:rsid w:val="006F5036"/>
    <w:rPr>
      <w:strike w:val="0"/>
      <w:dstrike w:val="0"/>
      <w:color w:val="505050"/>
      <w:sz w:val="30"/>
      <w:szCs w:val="30"/>
      <w:u w:val="none"/>
      <w:effect w:val="none"/>
    </w:rPr>
  </w:style>
  <w:style w:type="character" w:customStyle="1" w:styleId="Collegamentoipertestuale6">
    <w:name w:val="Collegamento ipertestuale6"/>
    <w:rsid w:val="006F5036"/>
    <w:rPr>
      <w:strike w:val="0"/>
      <w:dstrike w:val="0"/>
      <w:color w:val="505050"/>
      <w:sz w:val="30"/>
      <w:szCs w:val="30"/>
      <w:u w:val="none"/>
      <w:effect w:val="none"/>
    </w:rPr>
  </w:style>
  <w:style w:type="character" w:customStyle="1" w:styleId="Collegamentoipertestuale7">
    <w:name w:val="Collegamento ipertestuale7"/>
    <w:rsid w:val="006F5036"/>
    <w:rPr>
      <w:strike w:val="0"/>
      <w:dstrike w:val="0"/>
      <w:vanish w:val="0"/>
      <w:webHidden w:val="0"/>
      <w:color w:val="FFFFFF"/>
      <w:u w:val="none"/>
      <w:effect w:val="none"/>
      <w:specVanish w:val="0"/>
    </w:rPr>
  </w:style>
  <w:style w:type="paragraph" w:styleId="Iniziomodulo-z">
    <w:name w:val="HTML Top of Form"/>
    <w:basedOn w:val="Normale"/>
    <w:next w:val="Normale"/>
    <w:hidden/>
    <w:rsid w:val="006F503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hidden/>
    <w:rsid w:val="006F503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Default1">
    <w:name w:val="Default1"/>
    <w:basedOn w:val="Normale"/>
    <w:rsid w:val="000F2627"/>
    <w:pPr>
      <w:suppressAutoHyphens/>
    </w:pPr>
    <w:rPr>
      <w:lang w:eastAsia="ar-SA"/>
    </w:rPr>
  </w:style>
  <w:style w:type="paragraph" w:customStyle="1" w:styleId="Normale2">
    <w:name w:val="Normale2"/>
    <w:rsid w:val="008C10E6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STOsenzaRIENTRO">
    <w:name w:val="TESTO senza RIENTRO"/>
    <w:basedOn w:val="Normale"/>
    <w:rsid w:val="00E6636E"/>
    <w:pPr>
      <w:jc w:val="both"/>
    </w:pPr>
    <w:rPr>
      <w:szCs w:val="20"/>
    </w:rPr>
  </w:style>
  <w:style w:type="paragraph" w:customStyle="1" w:styleId="Contenutotabella">
    <w:name w:val="Contenuto tabella"/>
    <w:basedOn w:val="Normale"/>
    <w:rsid w:val="00CC33B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styleId="Puntoelenco">
    <w:name w:val="List Bullet"/>
    <w:basedOn w:val="Normale"/>
    <w:uiPriority w:val="99"/>
    <w:unhideWhenUsed/>
    <w:rsid w:val="006A7798"/>
    <w:pPr>
      <w:numPr>
        <w:numId w:val="1"/>
      </w:numPr>
      <w:contextualSpacing/>
    </w:pPr>
  </w:style>
  <w:style w:type="paragraph" w:customStyle="1" w:styleId="normale1">
    <w:name w:val="normale1"/>
    <w:basedOn w:val="Normale"/>
    <w:rsid w:val="00D5145D"/>
    <w:pPr>
      <w:spacing w:before="100" w:beforeAutospacing="1" w:after="100" w:afterAutospacing="1"/>
    </w:pPr>
  </w:style>
  <w:style w:type="paragraph" w:customStyle="1" w:styleId="Rub1">
    <w:name w:val="Rub1"/>
    <w:basedOn w:val="Default"/>
    <w:next w:val="Default"/>
    <w:uiPriority w:val="99"/>
    <w:rsid w:val="00BB12BE"/>
    <w:rPr>
      <w:color w:val="auto"/>
    </w:rPr>
  </w:style>
  <w:style w:type="character" w:customStyle="1" w:styleId="Titolo2Carattere">
    <w:name w:val="Titolo 2 Carattere"/>
    <w:link w:val="Titolo2"/>
    <w:rsid w:val="00E11BDE"/>
    <w:rPr>
      <w:rFonts w:ascii="Arial" w:hAnsi="Arial" w:cs="Arial"/>
      <w:b/>
      <w:bCs/>
      <w:i/>
      <w:iCs/>
      <w:sz w:val="28"/>
      <w:szCs w:val="28"/>
    </w:rPr>
  </w:style>
  <w:style w:type="character" w:customStyle="1" w:styleId="CorpotestoCarattere">
    <w:name w:val="Corpo testo Carattere"/>
    <w:link w:val="Corpotesto"/>
    <w:rsid w:val="00E11BDE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324BA7"/>
  </w:style>
  <w:style w:type="paragraph" w:customStyle="1" w:styleId="Corpodeltesto1">
    <w:name w:val="Corpo del testo1"/>
    <w:basedOn w:val="Default"/>
    <w:next w:val="Default"/>
    <w:rsid w:val="00567175"/>
    <w:rPr>
      <w:color w:val="auto"/>
    </w:rPr>
  </w:style>
  <w:style w:type="paragraph" w:customStyle="1" w:styleId="1">
    <w:name w:val="1"/>
    <w:basedOn w:val="Normale"/>
    <w:next w:val="Corpotesto"/>
    <w:rsid w:val="00B1411E"/>
    <w:pPr>
      <w:suppressAutoHyphens/>
      <w:jc w:val="both"/>
    </w:pPr>
    <w:rPr>
      <w:rFonts w:ascii="Garamond" w:hAnsi="Garamond" w:cs="Arial"/>
      <w:szCs w:val="20"/>
      <w:lang w:eastAsia="ar-SA"/>
    </w:rPr>
  </w:style>
  <w:style w:type="character" w:customStyle="1" w:styleId="Corpodeltesto95pt">
    <w:name w:val="Corpo del testo + 9;5 pt"/>
    <w:rsid w:val="006C16D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/>
    </w:rPr>
  </w:style>
  <w:style w:type="paragraph" w:customStyle="1" w:styleId="Lettera">
    <w:name w:val="Lettera"/>
    <w:basedOn w:val="Normale"/>
    <w:uiPriority w:val="99"/>
    <w:rsid w:val="002C3598"/>
    <w:pPr>
      <w:spacing w:before="120"/>
      <w:ind w:firstLine="284"/>
      <w:jc w:val="both"/>
    </w:pPr>
    <w:rPr>
      <w:rFonts w:ascii="AvantGarde Bk BT" w:hAnsi="AvantGarde Bk BT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3C0A"/>
    <w:rPr>
      <w:sz w:val="24"/>
      <w:szCs w:val="24"/>
    </w:rPr>
  </w:style>
  <w:style w:type="paragraph" w:styleId="Paragrafoelenco">
    <w:name w:val="List Paragraph"/>
    <w:basedOn w:val="Normale"/>
    <w:uiPriority w:val="63"/>
    <w:qFormat/>
    <w:rsid w:val="00125823"/>
    <w:pPr>
      <w:ind w:left="720"/>
      <w:contextualSpacing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5D4AC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locked/>
    <w:rsid w:val="008878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422">
      <w:marLeft w:val="0"/>
      <w:marRight w:val="0"/>
      <w:marTop w:val="6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6893">
          <w:marLeft w:val="0"/>
          <w:marRight w:val="0"/>
          <w:marTop w:val="6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38294">
          <w:marLeft w:val="0"/>
          <w:marRight w:val="0"/>
          <w:marTop w:val="6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634">
          <w:marLeft w:val="0"/>
          <w:marRight w:val="0"/>
          <w:marTop w:val="6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069">
          <w:marLeft w:val="0"/>
          <w:marRight w:val="0"/>
          <w:marTop w:val="6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6072">
          <w:marLeft w:val="0"/>
          <w:marRight w:val="0"/>
          <w:marTop w:val="6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114">
      <w:marLeft w:val="0"/>
      <w:marRight w:val="0"/>
      <w:marTop w:val="138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AAAAA"/>
            <w:right w:val="none" w:sz="0" w:space="0" w:color="auto"/>
          </w:divBdr>
        </w:div>
      </w:divsChild>
    </w:div>
    <w:div w:id="10568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1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9828">
      <w:marLeft w:val="0"/>
      <w:marRight w:val="0"/>
      <w:marTop w:val="59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5048">
          <w:marLeft w:val="0"/>
          <w:marRight w:val="0"/>
          <w:marTop w:val="5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083">
              <w:marLeft w:val="173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067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4043">
              <w:marLeft w:val="0"/>
              <w:marRight w:val="0"/>
              <w:marTop w:val="5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8790">
              <w:marLeft w:val="0"/>
              <w:marRight w:val="0"/>
              <w:marTop w:val="5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7228">
              <w:marLeft w:val="0"/>
              <w:marRight w:val="0"/>
              <w:marTop w:val="17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12577">
          <w:marLeft w:val="0"/>
          <w:marRight w:val="0"/>
          <w:marTop w:val="59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69824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5980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31420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198306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931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25553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257615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5965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239636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43474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29411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031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5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135001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5249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442115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4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16" w:color="1A171B"/>
                <w:right w:val="none" w:sz="0" w:space="0" w:color="auto"/>
              </w:divBdr>
            </w:div>
            <w:div w:id="1769499469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3044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12378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8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097691">
              <w:marLeft w:val="0"/>
              <w:marRight w:val="0"/>
              <w:marTop w:val="59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26083">
                  <w:marLeft w:val="0"/>
                  <w:marRight w:val="0"/>
                  <w:marTop w:val="0"/>
                  <w:marBottom w:val="0"/>
                  <w:divBdr>
                    <w:top w:val="dotted" w:sz="6" w:space="0" w:color="1A171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6197">
                      <w:marLeft w:val="0"/>
                      <w:marRight w:val="0"/>
                      <w:marTop w:val="346"/>
                      <w:marBottom w:val="0"/>
                      <w:divBdr>
                        <w:top w:val="dotted" w:sz="6" w:space="0" w:color="1A17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078312">
          <w:marLeft w:val="0"/>
          <w:marRight w:val="336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46633">
              <w:marLeft w:val="0"/>
              <w:marRight w:val="0"/>
              <w:marTop w:val="30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94012">
                  <w:marLeft w:val="0"/>
                  <w:marRight w:val="0"/>
                  <w:marTop w:val="30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3349">
                  <w:marLeft w:val="0"/>
                  <w:marRight w:val="336"/>
                  <w:marTop w:val="30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554175">
              <w:marLeft w:val="0"/>
              <w:marRight w:val="0"/>
              <w:marTop w:val="32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1801">
              <w:marLeft w:val="0"/>
              <w:marRight w:val="0"/>
              <w:marTop w:val="586"/>
              <w:marBottom w:val="0"/>
              <w:divBdr>
                <w:top w:val="dotted" w:sz="6" w:space="16" w:color="1A171B"/>
                <w:left w:val="none" w:sz="0" w:space="0" w:color="auto"/>
                <w:bottom w:val="dotted" w:sz="6" w:space="0" w:color="1A171B"/>
                <w:right w:val="none" w:sz="0" w:space="0" w:color="auto"/>
              </w:divBdr>
            </w:div>
            <w:div w:id="1997301395">
              <w:marLeft w:val="0"/>
              <w:marRight w:val="0"/>
              <w:marTop w:val="30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5933">
                  <w:marLeft w:val="0"/>
                  <w:marRight w:val="336"/>
                  <w:marTop w:val="30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8514">
                  <w:marLeft w:val="0"/>
                  <w:marRight w:val="0"/>
                  <w:marTop w:val="30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504">
      <w:marLeft w:val="0"/>
      <w:marRight w:val="0"/>
      <w:marTop w:val="0"/>
      <w:marBottom w:val="7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0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64DDA-A38B-4B74-980C-270FCC80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D25CE141.dotm</Template>
  <TotalTime>23</TotalTime>
  <Pages>2</Pages>
  <Words>294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2350</CharactersWithSpaces>
  <SharedDoc>false</SharedDoc>
  <HLinks>
    <vt:vector size="180" baseType="variant">
      <vt:variant>
        <vt:i4>1310754</vt:i4>
      </vt:variant>
      <vt:variant>
        <vt:i4>144</vt:i4>
      </vt:variant>
      <vt:variant>
        <vt:i4>0</vt:i4>
      </vt:variant>
      <vt:variant>
        <vt:i4>5</vt:i4>
      </vt:variant>
      <vt:variant>
        <vt:lpwstr>http://www.bosettiegatti.eu/info/norme/statali/2016_0050.htm</vt:lpwstr>
      </vt:variant>
      <vt:variant>
        <vt:lpwstr>080</vt:lpwstr>
      </vt:variant>
      <vt:variant>
        <vt:i4>983103</vt:i4>
      </vt:variant>
      <vt:variant>
        <vt:i4>141</vt:i4>
      </vt:variant>
      <vt:variant>
        <vt:i4>0</vt:i4>
      </vt:variant>
      <vt:variant>
        <vt:i4>5</vt:i4>
      </vt:variant>
      <vt:variant>
        <vt:lpwstr>http://www.bosettiegatti.eu/info/norme/comunitarie/2012_TUE.pdf</vt:lpwstr>
      </vt:variant>
      <vt:variant>
        <vt:lpwstr/>
      </vt:variant>
      <vt:variant>
        <vt:i4>1310754</vt:i4>
      </vt:variant>
      <vt:variant>
        <vt:i4>138</vt:i4>
      </vt:variant>
      <vt:variant>
        <vt:i4>0</vt:i4>
      </vt:variant>
      <vt:variant>
        <vt:i4>5</vt:i4>
      </vt:variant>
      <vt:variant>
        <vt:lpwstr>http://www.bosettiegatti.eu/info/norme/statali/2016_0050.htm</vt:lpwstr>
      </vt:variant>
      <vt:variant>
        <vt:lpwstr>080</vt:lpwstr>
      </vt:variant>
      <vt:variant>
        <vt:i4>1835043</vt:i4>
      </vt:variant>
      <vt:variant>
        <vt:i4>135</vt:i4>
      </vt:variant>
      <vt:variant>
        <vt:i4>0</vt:i4>
      </vt:variant>
      <vt:variant>
        <vt:i4>5</vt:i4>
      </vt:variant>
      <vt:variant>
        <vt:lpwstr>http://www.bosettiegatti.eu/info/norme/statali/2016_0050.htm</vt:lpwstr>
      </vt:variant>
      <vt:variant>
        <vt:lpwstr>108</vt:lpwstr>
      </vt:variant>
      <vt:variant>
        <vt:i4>1835043</vt:i4>
      </vt:variant>
      <vt:variant>
        <vt:i4>132</vt:i4>
      </vt:variant>
      <vt:variant>
        <vt:i4>0</vt:i4>
      </vt:variant>
      <vt:variant>
        <vt:i4>5</vt:i4>
      </vt:variant>
      <vt:variant>
        <vt:lpwstr>http://www.bosettiegatti.eu/info/norme/statali/2016_0050.htm</vt:lpwstr>
      </vt:variant>
      <vt:variant>
        <vt:lpwstr>106</vt:lpwstr>
      </vt:variant>
      <vt:variant>
        <vt:i4>1835043</vt:i4>
      </vt:variant>
      <vt:variant>
        <vt:i4>129</vt:i4>
      </vt:variant>
      <vt:variant>
        <vt:i4>0</vt:i4>
      </vt:variant>
      <vt:variant>
        <vt:i4>5</vt:i4>
      </vt:variant>
      <vt:variant>
        <vt:lpwstr>http://www.bosettiegatti.eu/info/norme/statali/2016_0050.htm</vt:lpwstr>
      </vt:variant>
      <vt:variant>
        <vt:lpwstr>106</vt:lpwstr>
      </vt:variant>
      <vt:variant>
        <vt:i4>1835043</vt:i4>
      </vt:variant>
      <vt:variant>
        <vt:i4>126</vt:i4>
      </vt:variant>
      <vt:variant>
        <vt:i4>0</vt:i4>
      </vt:variant>
      <vt:variant>
        <vt:i4>5</vt:i4>
      </vt:variant>
      <vt:variant>
        <vt:lpwstr>http://www.bosettiegatti.eu/info/norme/statali/2016_0050.htm</vt:lpwstr>
      </vt:variant>
      <vt:variant>
        <vt:lpwstr>107</vt:lpwstr>
      </vt:variant>
      <vt:variant>
        <vt:i4>5832705</vt:i4>
      </vt:variant>
      <vt:variant>
        <vt:i4>123</vt:i4>
      </vt:variant>
      <vt:variant>
        <vt:i4>0</vt:i4>
      </vt:variant>
      <vt:variant>
        <vt:i4>5</vt:i4>
      </vt:variant>
      <vt:variant>
        <vt:lpwstr>http://www.finanze.it/opencms/it/archivio-evidenza/evidenza/SCISSIONE-DEI-PAGAMENTI-D.L.-N.-50-2017/</vt:lpwstr>
      </vt:variant>
      <vt:variant>
        <vt:lpwstr/>
      </vt:variant>
      <vt:variant>
        <vt:i4>1966121</vt:i4>
      </vt:variant>
      <vt:variant>
        <vt:i4>120</vt:i4>
      </vt:variant>
      <vt:variant>
        <vt:i4>0</vt:i4>
      </vt:variant>
      <vt:variant>
        <vt:i4>5</vt:i4>
      </vt:variant>
      <vt:variant>
        <vt:lpwstr>http://www.bosettiegatti.eu/info/norme/statali/2011_0180.htm</vt:lpwstr>
      </vt:variant>
      <vt:variant>
        <vt:lpwstr>13</vt:lpwstr>
      </vt:variant>
      <vt:variant>
        <vt:i4>1048593</vt:i4>
      </vt:variant>
      <vt:variant>
        <vt:i4>117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1957</vt:lpwstr>
      </vt:variant>
      <vt:variant>
        <vt:i4>7274608</vt:i4>
      </vt:variant>
      <vt:variant>
        <vt:i4>114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6619186</vt:i4>
      </vt:variant>
      <vt:variant>
        <vt:i4>111</vt:i4>
      </vt:variant>
      <vt:variant>
        <vt:i4>0</vt:i4>
      </vt:variant>
      <vt:variant>
        <vt:i4>5</vt:i4>
      </vt:variant>
      <vt:variant>
        <vt:lpwstr>http://www.acquistinretepa.it/ SARDEGNA</vt:lpwstr>
      </vt:variant>
      <vt:variant>
        <vt:lpwstr/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_Toc504988443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_Toc504988442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_Toc504988441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_Toc504988440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_Toc504988439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_Toc504988438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_Toc504988437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_Toc504988436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_Toc504988435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_Toc504988434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_Toc504988433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_Toc504988432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_Toc504988431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_Toc504988430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_Toc504988429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_Toc504988428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_Toc504988427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_Toc504988426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ggaspa</dc:creator>
  <cp:keywords/>
  <cp:lastModifiedBy>Porcu, Giovanna Maria Nicolosa</cp:lastModifiedBy>
  <cp:revision>11</cp:revision>
  <cp:lastPrinted>2018-03-29T09:18:00Z</cp:lastPrinted>
  <dcterms:created xsi:type="dcterms:W3CDTF">2023-05-24T13:58:00Z</dcterms:created>
  <dcterms:modified xsi:type="dcterms:W3CDTF">2024-10-09T13:25:00Z</dcterms:modified>
</cp:coreProperties>
</file>